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021" w:rsidRPr="005D1950" w:rsidRDefault="00A13021" w:rsidP="00A13021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............................dnia……………</w:t>
      </w:r>
    </w:p>
    <w:p w:rsidR="00B9549E" w:rsidRPr="005D1950" w:rsidRDefault="00B9549E" w:rsidP="00A13021">
      <w:pPr>
        <w:autoSpaceDE w:val="0"/>
        <w:autoSpaceDN w:val="0"/>
        <w:adjustRightInd w:val="0"/>
        <w:spacing w:before="60" w:after="6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240" w:lineRule="auto"/>
        <w:ind w:left="6900" w:hanging="264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UNIWERSYTET WARSZAWSKI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240" w:lineRule="auto"/>
        <w:ind w:left="6900" w:hanging="264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Centrum Nowych Technologii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240" w:lineRule="auto"/>
        <w:ind w:left="6900" w:hanging="264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ul. Banacha 2c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240" w:lineRule="auto"/>
        <w:ind w:left="6900" w:hanging="264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02-097 Warszawa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ind w:firstLine="6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1950">
        <w:rPr>
          <w:rFonts w:ascii="Times New Roman" w:eastAsia="Times New Roman" w:hAnsi="Times New Roman" w:cs="Times New Roman"/>
          <w:b/>
          <w:lang w:eastAsia="pl-PL"/>
        </w:rPr>
        <w:t>OFERTA</w:t>
      </w:r>
    </w:p>
    <w:p w:rsidR="00064BC7" w:rsidRPr="005D1950" w:rsidRDefault="005B5008" w:rsidP="00107D6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Dotyczy przetargu nieograniczon</w:t>
      </w:r>
      <w:r w:rsidR="0015746A" w:rsidRPr="005D1950">
        <w:rPr>
          <w:rFonts w:ascii="Times New Roman" w:eastAsia="Times New Roman" w:hAnsi="Times New Roman" w:cs="Times New Roman"/>
          <w:lang w:eastAsia="pl-PL"/>
        </w:rPr>
        <w:t>ego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nr </w:t>
      </w:r>
      <w:r w:rsidR="00BC4334" w:rsidRPr="005D1950">
        <w:rPr>
          <w:rFonts w:ascii="Times New Roman" w:eastAsia="Times New Roman" w:hAnsi="Times New Roman" w:cs="Times New Roman"/>
          <w:lang w:eastAsia="pl-PL"/>
        </w:rPr>
        <w:t>POUZ-361/</w:t>
      </w:r>
      <w:r w:rsidR="005D1950" w:rsidRPr="005D1950">
        <w:rPr>
          <w:rFonts w:ascii="Times New Roman" w:eastAsia="Times New Roman" w:hAnsi="Times New Roman" w:cs="Times New Roman"/>
          <w:lang w:eastAsia="pl-PL"/>
        </w:rPr>
        <w:t>296</w:t>
      </w:r>
      <w:r w:rsidR="00BC4334" w:rsidRPr="005D1950">
        <w:rPr>
          <w:rFonts w:ascii="Times New Roman" w:eastAsia="Times New Roman" w:hAnsi="Times New Roman" w:cs="Times New Roman"/>
          <w:lang w:eastAsia="pl-PL"/>
        </w:rPr>
        <w:t>/202</w:t>
      </w:r>
      <w:r w:rsidR="00D544C4" w:rsidRPr="005D1950">
        <w:rPr>
          <w:rFonts w:ascii="Times New Roman" w:eastAsia="Times New Roman" w:hAnsi="Times New Roman" w:cs="Times New Roman"/>
          <w:lang w:eastAsia="pl-PL"/>
        </w:rPr>
        <w:t>5/CeNT</w:t>
      </w:r>
      <w:r w:rsidR="00107D67" w:rsidRPr="005D1950">
        <w:rPr>
          <w:rFonts w:ascii="Times New Roman" w:eastAsia="Times New Roman" w:hAnsi="Times New Roman" w:cs="Times New Roman"/>
          <w:lang w:eastAsia="pl-PL"/>
        </w:rPr>
        <w:t xml:space="preserve">: </w:t>
      </w:r>
      <w:r w:rsidR="005D1950" w:rsidRPr="005D1950">
        <w:rPr>
          <w:rFonts w:ascii="Times New Roman" w:eastAsia="Times New Roman" w:hAnsi="Times New Roman" w:cs="Times New Roman"/>
          <w:lang w:eastAsia="pl-PL"/>
        </w:rPr>
        <w:t xml:space="preserve">sukcesywna </w:t>
      </w:r>
      <w:r w:rsidR="005D1950" w:rsidRPr="005D1950">
        <w:rPr>
          <w:rFonts w:ascii="Times New Roman" w:eastAsia="Times New Roman" w:hAnsi="Times New Roman" w:cs="Times New Roman"/>
          <w:bCs/>
          <w:lang w:eastAsia="pl-PL"/>
        </w:rPr>
        <w:t>dostawa foteli biurowych dla CeNT UW w okresie 6 miesięcy</w:t>
      </w:r>
    </w:p>
    <w:p w:rsidR="00A13021" w:rsidRPr="005D1950" w:rsidRDefault="00A13021" w:rsidP="00A130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13021" w:rsidRPr="005D1950" w:rsidRDefault="00A13021" w:rsidP="00A1302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>/pełna nazwa firmy/imię i nazwisko Wykonawcy/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:rsidR="00A13021" w:rsidRPr="005D1950" w:rsidRDefault="00A13021" w:rsidP="00A1302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:rsidR="00A13021" w:rsidRPr="005D1950" w:rsidRDefault="00A13021" w:rsidP="00A1302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>/województwo, powiat/</w:t>
      </w:r>
    </w:p>
    <w:p w:rsidR="00A13021" w:rsidRPr="005D1950" w:rsidRDefault="00A13021" w:rsidP="00200533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wpisać informacje dotyczące wszystkich Wykonawców wspólnie ubiegających się </w:t>
      </w:r>
    </w:p>
    <w:p w:rsidR="00A13021" w:rsidRPr="005D1950" w:rsidRDefault="00A13021" w:rsidP="00200533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 udzielenie zamówienia, określając kto pełni rolę pełnomocnika – jeżeli dotyczy)</w:t>
      </w:r>
    </w:p>
    <w:p w:rsidR="00A13021" w:rsidRPr="005D1950" w:rsidRDefault="00A13021" w:rsidP="00A13021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:rsidR="00A13021" w:rsidRPr="005D1950" w:rsidRDefault="00A13021" w:rsidP="00A1302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:rsidR="00A13021" w:rsidRPr="005D1950" w:rsidRDefault="00A13021" w:rsidP="00A13021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5D1950">
        <w:rPr>
          <w:rFonts w:ascii="Times New Roman" w:eastAsia="Calibri" w:hAnsi="Times New Roman" w:cs="Times New Roman"/>
          <w:lang w:eastAsia="pl-PL"/>
        </w:rPr>
        <w:t>...............................</w:t>
      </w:r>
      <w:r w:rsidR="00440A02" w:rsidRPr="005D1950">
        <w:rPr>
          <w:rFonts w:ascii="Times New Roman" w:eastAsia="Calibri" w:hAnsi="Times New Roman" w:cs="Times New Roman"/>
          <w:lang w:eastAsia="pl-PL"/>
        </w:rPr>
        <w:t>,</w:t>
      </w:r>
      <w:r w:rsidRPr="005D1950">
        <w:rPr>
          <w:rFonts w:ascii="Times New Roman" w:eastAsia="Calibri" w:hAnsi="Times New Roman" w:cs="Times New Roman"/>
          <w:lang w:eastAsia="pl-PL"/>
        </w:rPr>
        <w:tab/>
      </w:r>
      <w:r w:rsidR="00440A02" w:rsidRPr="005D1950">
        <w:rPr>
          <w:rFonts w:ascii="Times New Roman" w:eastAsia="Calibri" w:hAnsi="Times New Roman" w:cs="Times New Roman"/>
          <w:lang w:eastAsia="pl-PL"/>
        </w:rPr>
        <w:t>............................................. .pl.,</w:t>
      </w:r>
      <w:r w:rsidR="00440A02" w:rsidRPr="005D1950">
        <w:rPr>
          <w:rFonts w:ascii="Times New Roman" w:eastAsia="Calibri" w:hAnsi="Times New Roman" w:cs="Times New Roman"/>
          <w:lang w:eastAsia="pl-PL"/>
        </w:rPr>
        <w:tab/>
        <w:t>....................................@..................................</w:t>
      </w:r>
    </w:p>
    <w:p w:rsidR="00A13021" w:rsidRPr="005D1950" w:rsidRDefault="00440A02" w:rsidP="00440A02">
      <w:pPr>
        <w:autoSpaceDE w:val="0"/>
        <w:autoSpaceDN w:val="0"/>
        <w:adjustRightInd w:val="0"/>
        <w:spacing w:before="60" w:after="60" w:line="360" w:lineRule="auto"/>
        <w:ind w:firstLine="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A13021"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>/telefon/</w:t>
      </w:r>
      <w:r w:rsidR="00A13021"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A13021"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A13021" w:rsidRPr="005D195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>/Internet: http/</w:t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</w:r>
      <w:r w:rsidRPr="005D1950">
        <w:rPr>
          <w:rFonts w:ascii="Times New Roman" w:eastAsia="Times New Roman" w:hAnsi="Times New Roman" w:cs="Times New Roman"/>
          <w:sz w:val="18"/>
          <w:szCs w:val="18"/>
          <w:lang w:val="en-US" w:eastAsia="pl-PL"/>
        </w:rPr>
        <w:tab/>
        <w:t>/Internet: e-mail/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...............................................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nr PESEL </w:t>
      </w:r>
      <w:r w:rsidRPr="005D19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 przypadku osoby fizycznej prowadzącej działalność gospodarczą)</w:t>
      </w:r>
      <w:r w:rsidRPr="005D195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5D1950">
        <w:rPr>
          <w:rFonts w:ascii="Times New Roman" w:eastAsia="Times New Roman" w:hAnsi="Times New Roman" w:cs="Times New Roman"/>
          <w:lang w:eastAsia="pl-PL"/>
        </w:rPr>
        <w:t>……………………….……………</w:t>
      </w:r>
    </w:p>
    <w:p w:rsidR="0015746A" w:rsidRPr="005D1950" w:rsidRDefault="0015746A" w:rsidP="0015746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będący – </w:t>
      </w:r>
      <w:r w:rsidRPr="005D1950">
        <w:rPr>
          <w:rFonts w:ascii="Times New Roman" w:eastAsia="Times New Roman" w:hAnsi="Times New Roman" w:cs="Times New Roman"/>
          <w:b/>
          <w:u w:val="single"/>
          <w:lang w:eastAsia="pl-PL"/>
        </w:rPr>
        <w:t>proszę zaznaczyć</w:t>
      </w:r>
      <w:r w:rsidRPr="005D1950">
        <w:rPr>
          <w:rFonts w:ascii="Times New Roman" w:eastAsia="Times New Roman" w:hAnsi="Times New Roman" w:cs="Times New Roman"/>
          <w:lang w:eastAsia="pl-PL"/>
        </w:rPr>
        <w:tab/>
        <w:t>mikroprzedsiębiorstwem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TAK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NIE</w:t>
      </w:r>
    </w:p>
    <w:p w:rsidR="0015746A" w:rsidRPr="005D1950" w:rsidRDefault="0015746A" w:rsidP="0015746A">
      <w:pPr>
        <w:autoSpaceDE w:val="0"/>
        <w:autoSpaceDN w:val="0"/>
        <w:adjustRightInd w:val="0"/>
        <w:spacing w:before="60" w:after="60" w:line="240" w:lineRule="auto"/>
        <w:ind w:left="2127" w:firstLine="709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małym przedsiębiorstwem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TAK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NIE</w:t>
      </w:r>
    </w:p>
    <w:p w:rsidR="0015746A" w:rsidRPr="005D1950" w:rsidRDefault="0015746A" w:rsidP="0015746A">
      <w:pPr>
        <w:autoSpaceDE w:val="0"/>
        <w:autoSpaceDN w:val="0"/>
        <w:adjustRightInd w:val="0"/>
        <w:spacing w:before="60" w:after="60" w:line="240" w:lineRule="auto"/>
        <w:ind w:left="2127" w:firstLine="709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>średnim przedsiębiorstwem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TAK</w:t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lang w:eastAsia="pl-PL"/>
        </w:rPr>
        <w:tab/>
      </w:r>
      <w:r w:rsidRPr="005D1950">
        <w:rPr>
          <w:rFonts w:ascii="Times New Roman" w:eastAsia="Times New Roman" w:hAnsi="Times New Roman" w:cs="Times New Roman"/>
          <w:b/>
          <w:lang w:eastAsia="pl-PL"/>
        </w:rPr>
        <w:t>[ ]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NIE</w:t>
      </w:r>
    </w:p>
    <w:p w:rsidR="00A13021" w:rsidRPr="005D1950" w:rsidRDefault="00A13021" w:rsidP="00A1302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będąc płatnikiem podatku VAT, po zapoznaniu się ze Specyfikacją </w:t>
      </w:r>
      <w:r w:rsidR="00417561" w:rsidRPr="005D1950">
        <w:rPr>
          <w:rFonts w:ascii="Times New Roman" w:eastAsia="Times New Roman" w:hAnsi="Times New Roman" w:cs="Times New Roman"/>
          <w:lang w:eastAsia="pl-PL"/>
        </w:rPr>
        <w:t>W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arunków </w:t>
      </w:r>
      <w:r w:rsidR="00417561" w:rsidRPr="005D1950">
        <w:rPr>
          <w:rFonts w:ascii="Times New Roman" w:eastAsia="Times New Roman" w:hAnsi="Times New Roman" w:cs="Times New Roman"/>
          <w:lang w:eastAsia="pl-PL"/>
        </w:rPr>
        <w:t>Z</w:t>
      </w:r>
      <w:r w:rsidRPr="005D1950">
        <w:rPr>
          <w:rFonts w:ascii="Times New Roman" w:eastAsia="Times New Roman" w:hAnsi="Times New Roman" w:cs="Times New Roman"/>
          <w:lang w:eastAsia="pl-PL"/>
        </w:rPr>
        <w:t>amówienia</w:t>
      </w:r>
      <w:r w:rsidR="00417561" w:rsidRPr="005D1950">
        <w:rPr>
          <w:rFonts w:ascii="Times New Roman" w:eastAsia="Times New Roman" w:hAnsi="Times New Roman" w:cs="Times New Roman"/>
          <w:lang w:eastAsia="pl-PL"/>
        </w:rPr>
        <w:t xml:space="preserve"> (SWZ)</w:t>
      </w:r>
      <w:r w:rsidRPr="005D1950">
        <w:rPr>
          <w:rFonts w:ascii="Times New Roman" w:eastAsia="Times New Roman" w:hAnsi="Times New Roman" w:cs="Times New Roman"/>
          <w:lang w:eastAsia="pl-PL"/>
        </w:rPr>
        <w:t xml:space="preserve"> oferujemy wykonanie przedmiotu zamówienia:</w:t>
      </w:r>
    </w:p>
    <w:p w:rsidR="0015746A" w:rsidRPr="005D1950" w:rsidRDefault="005D1950" w:rsidP="0015746A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u w:val="single"/>
          <w:lang w:eastAsia="pl-PL"/>
        </w:rPr>
      </w:pPr>
      <w:r w:rsidRPr="005D1950">
        <w:rPr>
          <w:rFonts w:ascii="Times New Roman" w:eastAsia="Times New Roman" w:hAnsi="Times New Roman" w:cs="Arial"/>
          <w:b/>
          <w:bCs/>
          <w:sz w:val="20"/>
          <w:szCs w:val="20"/>
          <w:u w:val="single"/>
          <w:lang w:eastAsia="pl-PL"/>
        </w:rPr>
        <w:t xml:space="preserve">fotel biurowy obrotowy </w:t>
      </w:r>
      <w:r w:rsidR="00B9549E" w:rsidRPr="005D1950">
        <w:rPr>
          <w:rFonts w:ascii="Times New Roman" w:eastAsia="Times New Roman" w:hAnsi="Times New Roman" w:cs="Arial"/>
          <w:b/>
          <w:bCs/>
          <w:sz w:val="20"/>
          <w:szCs w:val="20"/>
          <w:u w:val="single"/>
          <w:lang w:eastAsia="pl-PL"/>
        </w:rPr>
        <w:t>– szt 1</w:t>
      </w:r>
      <w:r w:rsidRPr="005D1950">
        <w:rPr>
          <w:rFonts w:ascii="Times New Roman" w:eastAsia="Times New Roman" w:hAnsi="Times New Roman" w:cs="Arial"/>
          <w:b/>
          <w:bCs/>
          <w:sz w:val="20"/>
          <w:szCs w:val="20"/>
          <w:u w:val="single"/>
          <w:lang w:eastAsia="pl-PL"/>
        </w:rPr>
        <w:t>50</w:t>
      </w:r>
    </w:p>
    <w:p w:rsidR="00B73A45" w:rsidRPr="005D1950" w:rsidRDefault="00B73A45" w:rsidP="00B73A45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Arial"/>
          <w:b/>
          <w:spacing w:val="20"/>
          <w:sz w:val="20"/>
          <w:szCs w:val="20"/>
          <w:lang w:eastAsia="pl-PL"/>
        </w:rPr>
        <w:t>Cena brutto składanej oferty (netto + obowiązujący podatek VAT):   .............................zł</w:t>
      </w:r>
    </w:p>
    <w:p w:rsidR="00B73A45" w:rsidRPr="005D1950" w:rsidRDefault="00B73A45" w:rsidP="00B73A45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spacing w:val="20"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Arial"/>
          <w:b/>
          <w:spacing w:val="20"/>
          <w:sz w:val="20"/>
          <w:szCs w:val="20"/>
          <w:lang w:eastAsia="pl-PL"/>
        </w:rPr>
        <w:t>(słownie złotych: ………………………….………………………………………………………………)</w:t>
      </w:r>
    </w:p>
    <w:p w:rsidR="00B73A45" w:rsidRPr="005D1950" w:rsidRDefault="00B73A45" w:rsidP="00B73A45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  <w:t>Cena netto składanej oferty .................... zł</w:t>
      </w:r>
    </w:p>
    <w:p w:rsidR="00B73A45" w:rsidRPr="005D1950" w:rsidRDefault="00B73A45" w:rsidP="00B73A45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  <w:r w:rsidRPr="005D1950"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  <w:t>Należny podatek VAT tj. .......................... zł</w:t>
      </w:r>
    </w:p>
    <w:p w:rsidR="00BF6B96" w:rsidRPr="005D1950" w:rsidRDefault="00BF6B96" w:rsidP="00B73A45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</w:p>
    <w:p w:rsidR="00325909" w:rsidRDefault="00325909" w:rsidP="00325909">
      <w:pPr>
        <w:spacing w:after="0" w:line="360" w:lineRule="auto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</w:p>
    <w:p w:rsidR="00325909" w:rsidRDefault="00325909" w:rsidP="00325909">
      <w:pPr>
        <w:spacing w:after="0" w:line="360" w:lineRule="auto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</w:p>
    <w:p w:rsidR="00325909" w:rsidRDefault="00325909" w:rsidP="00325909">
      <w:pPr>
        <w:spacing w:after="0" w:line="360" w:lineRule="auto"/>
        <w:rPr>
          <w:rFonts w:ascii="Times New Roman" w:eastAsia="Times New Roman" w:hAnsi="Times New Roman" w:cs="Arial"/>
          <w:spacing w:val="20"/>
          <w:sz w:val="20"/>
          <w:szCs w:val="20"/>
          <w:lang w:eastAsia="pl-PL"/>
        </w:rPr>
      </w:pPr>
    </w:p>
    <w:p w:rsidR="00475B3D" w:rsidRPr="00ED3FF3" w:rsidRDefault="00475B3D" w:rsidP="00475B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u w:val="single"/>
          <w:lang w:eastAsia="pl-PL"/>
        </w:rPr>
      </w:pPr>
      <w:r w:rsidRPr="00ED3FF3">
        <w:rPr>
          <w:rFonts w:ascii="Times New Roman" w:eastAsia="Times New Roman" w:hAnsi="Times New Roman" w:cs="Times New Roman"/>
          <w:b/>
          <w:spacing w:val="20"/>
          <w:u w:val="single"/>
          <w:lang w:eastAsia="pl-PL"/>
        </w:rPr>
        <w:t>Szczegółowe zestawienie cen i wartości</w:t>
      </w:r>
    </w:p>
    <w:p w:rsidR="005056FA" w:rsidRPr="00ED3FF3" w:rsidRDefault="005056FA" w:rsidP="005056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u w:val="single"/>
          <w:lang w:eastAsia="pl-PL"/>
        </w:rPr>
      </w:pPr>
      <w:r w:rsidRPr="00ED3FF3">
        <w:rPr>
          <w:rFonts w:ascii="Times New Roman" w:eastAsia="Times New Roman" w:hAnsi="Times New Roman" w:cs="Times New Roman"/>
          <w:b/>
          <w:spacing w:val="20"/>
          <w:u w:val="single"/>
          <w:shd w:val="clear" w:color="auto" w:fill="A6A6A6" w:themeFill="background1" w:themeFillShade="A6"/>
          <w:lang w:eastAsia="pl-PL"/>
        </w:rPr>
        <w:t>WSZYSTKIE WARTOŚCI PODANO W PLN</w:t>
      </w:r>
    </w:p>
    <w:p w:rsidR="00475B3D" w:rsidRPr="00ED3FF3" w:rsidRDefault="00475B3D" w:rsidP="005056FA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20"/>
          <w:u w:val="single"/>
          <w:lang w:eastAsia="pl-PL"/>
        </w:rPr>
      </w:pPr>
      <w:r w:rsidRPr="00ED3FF3">
        <w:rPr>
          <w:rFonts w:ascii="Times New Roman" w:eastAsia="Times New Roman" w:hAnsi="Times New Roman" w:cs="Times New Roman"/>
          <w:spacing w:val="20"/>
          <w:u w:val="single"/>
          <w:lang w:eastAsia="pl-PL"/>
        </w:rPr>
        <w:t>(</w:t>
      </w:r>
      <w:r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>Wykonawca zobowiązany jest do wypełnienia wszystkich pól w tabelach</w:t>
      </w:r>
      <w:r w:rsidR="0015746A" w:rsidRPr="00ED3FF3">
        <w:rPr>
          <w:rFonts w:ascii="Times New Roman" w:eastAsia="Times New Roman" w:hAnsi="Times New Roman" w:cs="Times New Roman"/>
          <w:spacing w:val="20"/>
          <w:u w:val="single"/>
          <w:lang w:eastAsia="pl-PL"/>
        </w:rPr>
        <w:t>)</w:t>
      </w:r>
    </w:p>
    <w:p w:rsidR="0015746A" w:rsidRPr="00ED3FF3" w:rsidRDefault="0015746A" w:rsidP="001574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</w:pPr>
      <w:r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 xml:space="preserve">Instrukcja wypełnienia tabeli i obliczenia wartości podana w art. </w:t>
      </w:r>
      <w:r w:rsidR="00107D67"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>9</w:t>
      </w:r>
      <w:r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 xml:space="preserve"> § 1 ust. </w:t>
      </w:r>
      <w:r w:rsidR="00622FD9"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>5</w:t>
      </w:r>
      <w:r w:rsidRPr="00ED3FF3">
        <w:rPr>
          <w:rFonts w:ascii="Times New Roman" w:eastAsia="Times New Roman" w:hAnsi="Times New Roman" w:cs="Times New Roman"/>
          <w:b/>
          <w:i/>
          <w:spacing w:val="20"/>
          <w:u w:val="single"/>
          <w:lang w:eastAsia="pl-PL"/>
        </w:rPr>
        <w:t xml:space="preserve"> 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6"/>
        <w:gridCol w:w="1066"/>
        <w:gridCol w:w="1701"/>
        <w:gridCol w:w="1134"/>
        <w:gridCol w:w="1417"/>
        <w:gridCol w:w="1985"/>
      </w:tblGrid>
      <w:tr w:rsidR="00F0578A" w:rsidRPr="00E26C34" w:rsidTr="00686B26">
        <w:trPr>
          <w:jc w:val="center"/>
        </w:trPr>
        <w:tc>
          <w:tcPr>
            <w:tcW w:w="148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b/>
                <w:lang w:eastAsia="pl-PL"/>
              </w:rPr>
              <w:t>Cena netto za 1 szt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lang w:eastAsia="pl-PL"/>
              </w:rPr>
              <w:t>Il. szt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578A" w:rsidRPr="00E26C34" w:rsidRDefault="00F0578A" w:rsidP="00F057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lang w:eastAsia="pl-PL"/>
              </w:rPr>
              <w:t xml:space="preserve">Wartość netto za </w:t>
            </w:r>
            <w:r>
              <w:rPr>
                <w:rFonts w:ascii="Times New Roman" w:eastAsia="Calibri" w:hAnsi="Times New Roman" w:cs="Times New Roman"/>
                <w:lang w:eastAsia="pl-PL"/>
              </w:rPr>
              <w:t>150</w:t>
            </w:r>
            <w:r w:rsidRPr="00E26C34">
              <w:rPr>
                <w:rFonts w:ascii="Times New Roman" w:eastAsia="Calibri" w:hAnsi="Times New Roman" w:cs="Times New Roman"/>
                <w:lang w:eastAsia="pl-PL"/>
              </w:rPr>
              <w:t xml:space="preserve"> szt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lang w:eastAsia="pl-PL"/>
              </w:rPr>
              <w:t>Stawka VAT [%]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lang w:eastAsia="pl-PL"/>
              </w:rPr>
              <w:t>Kwota VAT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F057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Wartość brutto za </w:t>
            </w:r>
            <w:r>
              <w:rPr>
                <w:rFonts w:ascii="Times New Roman" w:eastAsia="Calibri" w:hAnsi="Times New Roman" w:cs="Times New Roman"/>
                <w:b/>
                <w:lang w:eastAsia="pl-PL"/>
              </w:rPr>
              <w:t>150</w:t>
            </w:r>
            <w:r w:rsidRPr="00E26C3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 szt</w:t>
            </w:r>
          </w:p>
        </w:tc>
      </w:tr>
      <w:tr w:rsidR="00F0578A" w:rsidRPr="00E26C34" w:rsidTr="00686B26">
        <w:trPr>
          <w:trHeight w:hRule="exact" w:val="227"/>
          <w:jc w:val="center"/>
        </w:trPr>
        <w:tc>
          <w:tcPr>
            <w:tcW w:w="148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</w:pPr>
            <w:r w:rsidRPr="00E26C34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pl-PL"/>
              </w:rPr>
              <w:t>6</w:t>
            </w:r>
          </w:p>
        </w:tc>
      </w:tr>
      <w:tr w:rsidR="00F0578A" w:rsidRPr="00E26C34" w:rsidTr="00686B26">
        <w:trPr>
          <w:trHeight w:val="305"/>
          <w:jc w:val="center"/>
        </w:trPr>
        <w:tc>
          <w:tcPr>
            <w:tcW w:w="148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lang w:eastAsia="pl-PL"/>
              </w:rPr>
              <w:t>150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578A" w:rsidRPr="00E26C34" w:rsidRDefault="00F0578A" w:rsidP="00686B2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A13021" w:rsidRPr="005D1950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Oświadczam/y (WYPEŁNIA WYKONAWCA): …………………………………………………………….. </w:t>
      </w:r>
      <w:r w:rsidRPr="005D19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*Jeżeli złożono ofertę, której wybór prowadziłby do powstania u Zamawiającego obowiązku podatkowego zgodnie z przepisami </w:t>
      </w:r>
      <w:r w:rsidRPr="005D19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 xml:space="preserve">o podatku od towarów i usług, Zamawiający w celu oceny takiej oferty doliczy do przedstawionej w niej ceny podatek od towarów </w:t>
      </w:r>
      <w:r w:rsidRPr="005D19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 xml:space="preserve">i usług, który miałby obowiązek rozliczyć zgodnie z przepisami. </w:t>
      </w:r>
      <w:r w:rsidRPr="005D1950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</w:t>
      </w:r>
      <w:r w:rsidR="00622FD9" w:rsidRPr="005D1950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 i stawkę podatku</w:t>
      </w:r>
      <w:r w:rsidRPr="005D1950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.</w:t>
      </w:r>
    </w:p>
    <w:p w:rsidR="00A13021" w:rsidRPr="005D1950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Cena ofertowa uwzględnia wykonanie dostaw o standardach nie niższych niż określone w </w:t>
      </w:r>
      <w:r w:rsidR="00417561" w:rsidRPr="005D1950">
        <w:rPr>
          <w:rFonts w:ascii="Times New Roman" w:eastAsia="Times New Roman" w:hAnsi="Times New Roman" w:cs="Times New Roman"/>
          <w:lang w:eastAsia="pl-PL"/>
        </w:rPr>
        <w:t>SWZ</w:t>
      </w:r>
      <w:r w:rsidRPr="005D1950">
        <w:rPr>
          <w:rFonts w:ascii="Times New Roman" w:eastAsia="Times New Roman" w:hAnsi="Times New Roman" w:cs="Times New Roman"/>
          <w:lang w:eastAsia="pl-PL"/>
        </w:rPr>
        <w:t>.</w:t>
      </w:r>
    </w:p>
    <w:p w:rsidR="00A13021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D1950">
        <w:rPr>
          <w:rFonts w:ascii="Times New Roman" w:eastAsia="Times New Roman" w:hAnsi="Times New Roman" w:cs="Times New Roman"/>
          <w:lang w:eastAsia="pl-PL"/>
        </w:rPr>
        <w:t xml:space="preserve">Oferta zawiera propozycje wynagrodzenia ze wszystkimi jego składnikami i dopłatami – koszty związane </w:t>
      </w:r>
      <w:r w:rsidRPr="005D1950">
        <w:rPr>
          <w:rFonts w:ascii="Times New Roman" w:eastAsia="Times New Roman" w:hAnsi="Times New Roman" w:cs="Times New Roman"/>
          <w:lang w:eastAsia="pl-PL"/>
        </w:rPr>
        <w:br/>
        <w:t>z całościowym wykonaniem przedmiotu zamówienia, obejmujące w szczególności transport i dostarczenie na wskazane</w:t>
      </w:r>
      <w:r w:rsidR="005A1724" w:rsidRPr="005D1950">
        <w:rPr>
          <w:rFonts w:ascii="Times New Roman" w:eastAsia="Times New Roman" w:hAnsi="Times New Roman" w:cs="Times New Roman"/>
          <w:lang w:eastAsia="pl-PL"/>
        </w:rPr>
        <w:t xml:space="preserve"> miejsce w budynku. Zgodnie </w:t>
      </w:r>
      <w:r w:rsidR="00417561" w:rsidRPr="005D1950">
        <w:rPr>
          <w:rFonts w:ascii="Times New Roman" w:eastAsia="Times New Roman" w:hAnsi="Times New Roman" w:cs="Times New Roman"/>
          <w:lang w:eastAsia="pl-PL"/>
        </w:rPr>
        <w:t>z SWZ</w:t>
      </w:r>
      <w:r w:rsidR="00622FD9" w:rsidRPr="005D195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D1950">
        <w:rPr>
          <w:rFonts w:ascii="Times New Roman" w:eastAsia="Times New Roman" w:hAnsi="Times New Roman" w:cs="Times New Roman"/>
          <w:lang w:eastAsia="pl-PL"/>
        </w:rPr>
        <w:t>żadne niedoszacowanie, pominięcie, brak rozpoznania przedmiotu zamówienia nie będzie podstawą do żądania zmiany ceny umowy określonej w ofercie.</w:t>
      </w:r>
    </w:p>
    <w:p w:rsidR="007D3E2E" w:rsidRPr="005D1950" w:rsidRDefault="007D3E2E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D3E2E">
        <w:rPr>
          <w:rFonts w:ascii="Times New Roman" w:eastAsia="Times New Roman" w:hAnsi="Times New Roman" w:cs="Times New Roman"/>
          <w:lang w:eastAsia="pl-PL"/>
        </w:rPr>
        <w:t xml:space="preserve">Termin (okres) realizacji przedmiotu zamówienia wynosi 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7D3E2E">
        <w:rPr>
          <w:rFonts w:ascii="Times New Roman" w:eastAsia="Times New Roman" w:hAnsi="Times New Roman" w:cs="Times New Roman"/>
          <w:lang w:eastAsia="pl-PL"/>
        </w:rPr>
        <w:t xml:space="preserve"> miesięcy, licząc od daty zawarcia umowy lub do wyczerpania limitu kwoty, na którą zostanie zawarta umowa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8A6A93" w:rsidRPr="00D5613E" w:rsidRDefault="007D3E2E" w:rsidP="00D5613E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bCs/>
          <w:lang w:eastAsia="pl-PL"/>
        </w:rPr>
        <w:t xml:space="preserve">Zobowiązujemy się do każdorazowego dostarczania zamówionych </w:t>
      </w:r>
      <w:r w:rsidR="003E01C1">
        <w:rPr>
          <w:rFonts w:ascii="Times New Roman" w:eastAsia="Times New Roman" w:hAnsi="Times New Roman" w:cs="Times New Roman"/>
          <w:bCs/>
          <w:lang w:eastAsia="pl-PL"/>
        </w:rPr>
        <w:t>F</w:t>
      </w:r>
      <w:r w:rsidRPr="00D5613E">
        <w:rPr>
          <w:rFonts w:ascii="Times New Roman" w:eastAsia="Times New Roman" w:hAnsi="Times New Roman" w:cs="Times New Roman"/>
          <w:bCs/>
          <w:lang w:eastAsia="pl-PL"/>
        </w:rPr>
        <w:t xml:space="preserve">oteli na wskazane miejsce w siedzibie Zamawiającego, w ciągu </w:t>
      </w:r>
      <w:r w:rsidRPr="00D5613E">
        <w:rPr>
          <w:rFonts w:ascii="Times New Roman" w:eastAsia="Times New Roman" w:hAnsi="Times New Roman" w:cs="Times New Roman"/>
          <w:b/>
          <w:bCs/>
          <w:lang w:eastAsia="pl-PL"/>
        </w:rPr>
        <w:t xml:space="preserve">….. dni </w:t>
      </w:r>
      <w:r w:rsidR="00D5613E" w:rsidRPr="00D5613E">
        <w:rPr>
          <w:rFonts w:ascii="Times New Roman" w:eastAsia="Times New Roman" w:hAnsi="Times New Roman" w:cs="Times New Roman"/>
          <w:b/>
          <w:bCs/>
          <w:lang w:eastAsia="pl-PL"/>
        </w:rPr>
        <w:t>kalendarzowych</w:t>
      </w:r>
      <w:r w:rsidRPr="00D5613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D5613E">
        <w:rPr>
          <w:rFonts w:ascii="Times New Roman" w:eastAsia="Times New Roman" w:hAnsi="Times New Roman" w:cs="Times New Roman"/>
          <w:lang w:eastAsia="pl-PL"/>
        </w:rPr>
        <w:t>od dnia przesłania zamówienia e-mailem do Wykonawcy</w:t>
      </w:r>
      <w:r w:rsidRPr="00D5613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878DB" w:rsidRPr="00D5613E">
        <w:rPr>
          <w:rFonts w:ascii="Times New Roman" w:eastAsia="Times New Roman" w:hAnsi="Times New Roman" w:cs="Times New Roman"/>
          <w:i/>
          <w:lang w:eastAsia="pl-PL"/>
        </w:rPr>
        <w:t>(wpisać termin nie dłuższy ni</w:t>
      </w:r>
      <w:r w:rsidR="00D5613E" w:rsidRPr="00D5613E">
        <w:rPr>
          <w:rFonts w:ascii="Times New Roman" w:eastAsia="Times New Roman" w:hAnsi="Times New Roman" w:cs="Times New Roman"/>
          <w:i/>
          <w:lang w:eastAsia="pl-PL"/>
        </w:rPr>
        <w:t xml:space="preserve">ż wymagany przez Zamawiającego – </w:t>
      </w:r>
      <w:r w:rsidR="008A6A93" w:rsidRPr="00D5613E">
        <w:rPr>
          <w:rFonts w:ascii="Times New Roman" w:eastAsia="Times New Roman" w:hAnsi="Times New Roman" w:cs="Times New Roman"/>
          <w:i/>
          <w:lang w:eastAsia="pl-PL"/>
        </w:rPr>
        <w:t xml:space="preserve">maksimum </w:t>
      </w:r>
      <w:r w:rsidR="00B9549E" w:rsidRPr="00D5613E">
        <w:rPr>
          <w:rFonts w:ascii="Times New Roman" w:eastAsia="Times New Roman" w:hAnsi="Times New Roman" w:cs="Times New Roman"/>
          <w:i/>
          <w:lang w:eastAsia="pl-PL"/>
        </w:rPr>
        <w:t>30</w:t>
      </w:r>
      <w:r w:rsidR="008A6A93" w:rsidRPr="00D5613E">
        <w:rPr>
          <w:rFonts w:ascii="Times New Roman" w:eastAsia="Times New Roman" w:hAnsi="Times New Roman" w:cs="Times New Roman"/>
          <w:i/>
          <w:lang w:eastAsia="pl-PL"/>
        </w:rPr>
        <w:t xml:space="preserve"> dni)</w:t>
      </w:r>
      <w:r w:rsidR="00D5613E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8A6A93" w:rsidRPr="00D5613E" w:rsidRDefault="00E878DB" w:rsidP="00A1546D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 xml:space="preserve">Udzielimy bezpłatnej gwarancji na przedmiot zamówienia na okres </w:t>
      </w:r>
      <w:r w:rsidRPr="00D5613E">
        <w:rPr>
          <w:rFonts w:ascii="Times New Roman" w:eastAsia="Times New Roman" w:hAnsi="Times New Roman" w:cs="Times New Roman"/>
          <w:i/>
          <w:lang w:eastAsia="pl-PL"/>
        </w:rPr>
        <w:t>(wpisać termin nie krótszy niż wymagany przez Zamawiającego)</w:t>
      </w:r>
      <w:r w:rsidRPr="00D5613E">
        <w:rPr>
          <w:rFonts w:ascii="Times New Roman" w:eastAsia="Times New Roman" w:hAnsi="Times New Roman" w:cs="Times New Roman"/>
          <w:lang w:eastAsia="pl-PL"/>
        </w:rPr>
        <w:t>:</w:t>
      </w:r>
    </w:p>
    <w:p w:rsidR="008A6A93" w:rsidRPr="00D5613E" w:rsidRDefault="008A6A93" w:rsidP="008A6A93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 xml:space="preserve">…….… miesięcy </w:t>
      </w:r>
      <w:r w:rsidRPr="00D5613E">
        <w:rPr>
          <w:rFonts w:ascii="Times New Roman" w:eastAsia="Times New Roman" w:hAnsi="Times New Roman" w:cs="Times New Roman"/>
          <w:i/>
          <w:lang w:eastAsia="pl-PL"/>
        </w:rPr>
        <w:t xml:space="preserve">(Zamawiający wymaga minimum </w:t>
      </w:r>
      <w:r w:rsidR="00EA4C1C" w:rsidRPr="00D5613E">
        <w:rPr>
          <w:rFonts w:ascii="Times New Roman" w:eastAsia="Times New Roman" w:hAnsi="Times New Roman" w:cs="Times New Roman"/>
          <w:i/>
          <w:lang w:eastAsia="pl-PL"/>
        </w:rPr>
        <w:t>24 m-ce</w:t>
      </w:r>
      <w:r w:rsidRPr="00D5613E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A13021" w:rsidRPr="00D5613E" w:rsidRDefault="00A13021" w:rsidP="003250F7">
      <w:pPr>
        <w:spacing w:before="60" w:after="6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 xml:space="preserve">liczony od daty podpisania </w:t>
      </w:r>
      <w:r w:rsidR="00D5613E">
        <w:rPr>
          <w:rFonts w:ascii="Times New Roman" w:eastAsia="Times New Roman" w:hAnsi="Times New Roman" w:cs="Times New Roman"/>
          <w:lang w:eastAsia="pl-PL"/>
        </w:rPr>
        <w:t xml:space="preserve">każdorazowego </w:t>
      </w:r>
      <w:r w:rsidRPr="00D5613E">
        <w:rPr>
          <w:rFonts w:ascii="Times New Roman" w:eastAsia="Times New Roman" w:hAnsi="Times New Roman" w:cs="Times New Roman"/>
          <w:lang w:eastAsia="pl-PL"/>
        </w:rPr>
        <w:t>protokołu odbioru przedmiotu zamówienia przez obydwie Strony (bez zastrzeżeń).</w:t>
      </w:r>
    </w:p>
    <w:p w:rsidR="00A13021" w:rsidRPr="00D5613E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 xml:space="preserve">Udzielimy rękojmi na przedmiot zamówienia na okres </w:t>
      </w:r>
      <w:r w:rsidRPr="00D5613E">
        <w:rPr>
          <w:rFonts w:ascii="Times New Roman" w:eastAsia="Times New Roman" w:hAnsi="Times New Roman" w:cs="Times New Roman"/>
          <w:b/>
          <w:lang w:eastAsia="pl-PL"/>
        </w:rPr>
        <w:t>24 miesięcy</w:t>
      </w:r>
      <w:r w:rsidRPr="00D5613E">
        <w:rPr>
          <w:rFonts w:ascii="Times New Roman" w:eastAsia="Times New Roman" w:hAnsi="Times New Roman" w:cs="Times New Roman"/>
          <w:lang w:eastAsia="pl-PL"/>
        </w:rPr>
        <w:t xml:space="preserve"> – liczony od daty podpisania </w:t>
      </w:r>
      <w:r w:rsidR="00D5613E">
        <w:rPr>
          <w:rFonts w:ascii="Times New Roman" w:eastAsia="Times New Roman" w:hAnsi="Times New Roman" w:cs="Times New Roman"/>
          <w:lang w:eastAsia="pl-PL"/>
        </w:rPr>
        <w:t xml:space="preserve">każdorazowego </w:t>
      </w:r>
      <w:r w:rsidRPr="00D5613E">
        <w:rPr>
          <w:rFonts w:ascii="Times New Roman" w:eastAsia="Times New Roman" w:hAnsi="Times New Roman" w:cs="Times New Roman"/>
          <w:lang w:eastAsia="pl-PL"/>
        </w:rPr>
        <w:t>protokołu odbioru przedmiotu zamówienia przez obydwie Strony (bez zastrzeżeń).</w:t>
      </w:r>
    </w:p>
    <w:p w:rsidR="00A13021" w:rsidRPr="00D5613E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 xml:space="preserve">Po zapoznaniu się ze Specyfikacją </w:t>
      </w:r>
      <w:r w:rsidR="0015746A" w:rsidRPr="00D5613E">
        <w:rPr>
          <w:rFonts w:ascii="Times New Roman" w:eastAsia="Times New Roman" w:hAnsi="Times New Roman" w:cs="Times New Roman"/>
          <w:lang w:eastAsia="pl-PL"/>
        </w:rPr>
        <w:t>W</w:t>
      </w:r>
      <w:r w:rsidRPr="00D5613E">
        <w:rPr>
          <w:rFonts w:ascii="Times New Roman" w:eastAsia="Times New Roman" w:hAnsi="Times New Roman" w:cs="Times New Roman"/>
          <w:lang w:eastAsia="pl-PL"/>
        </w:rPr>
        <w:t xml:space="preserve">arunków </w:t>
      </w:r>
      <w:r w:rsidR="0015746A" w:rsidRPr="00D5613E">
        <w:rPr>
          <w:rFonts w:ascii="Times New Roman" w:eastAsia="Times New Roman" w:hAnsi="Times New Roman" w:cs="Times New Roman"/>
          <w:lang w:eastAsia="pl-PL"/>
        </w:rPr>
        <w:t>Z</w:t>
      </w:r>
      <w:r w:rsidRPr="00D5613E">
        <w:rPr>
          <w:rFonts w:ascii="Times New Roman" w:eastAsia="Times New Roman" w:hAnsi="Times New Roman" w:cs="Times New Roman"/>
          <w:lang w:eastAsia="pl-PL"/>
        </w:rPr>
        <w:t xml:space="preserve">amówienia oraz z warunkami umownymi zawartymi </w:t>
      </w:r>
      <w:r w:rsidRPr="00D5613E">
        <w:rPr>
          <w:rFonts w:ascii="Times New Roman" w:eastAsia="Times New Roman" w:hAnsi="Times New Roman" w:cs="Times New Roman"/>
          <w:lang w:eastAsia="pl-PL"/>
        </w:rPr>
        <w:br/>
        <w:t xml:space="preserve">w przekazanym wzorze umowy oraz w dokonanych w toku postępowania zmianach, oświadczamy, że przyjmujemy wszystkie warunki Zamawiającego bez zastrzeżeń i zobowiązujemy się do zawarcia umowy na tych warunkach. </w:t>
      </w:r>
    </w:p>
    <w:p w:rsidR="00A13021" w:rsidRPr="00D5613E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działania wszystkich podwykonawców.</w:t>
      </w:r>
    </w:p>
    <w:p w:rsidR="00A13021" w:rsidRPr="00D5613E" w:rsidRDefault="00A13021" w:rsidP="00504FD7">
      <w:pPr>
        <w:numPr>
          <w:ilvl w:val="0"/>
          <w:numId w:val="3"/>
        </w:numPr>
        <w:tabs>
          <w:tab w:val="clear" w:pos="360"/>
          <w:tab w:val="num" w:pos="241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Informacje/dane niezbędne do dokonania zapłaty faktury za wykonanie przedmiotu zamówienia:</w:t>
      </w:r>
    </w:p>
    <w:p w:rsidR="00A13021" w:rsidRPr="00D5613E" w:rsidRDefault="00A13021" w:rsidP="003250F7">
      <w:pPr>
        <w:tabs>
          <w:tab w:val="num" w:pos="241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Nazwa banku, IBAN, nr rachunku Wykonawcy: ...............................................................................................</w:t>
      </w:r>
    </w:p>
    <w:p w:rsidR="00A13021" w:rsidRPr="00D5613E" w:rsidRDefault="00A13021" w:rsidP="003250F7">
      <w:pPr>
        <w:tabs>
          <w:tab w:val="left" w:pos="1077"/>
          <w:tab w:val="num" w:pos="241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…………………………………….........................................................................................................................</w:t>
      </w:r>
    </w:p>
    <w:p w:rsidR="00417561" w:rsidRPr="00D5613E" w:rsidRDefault="00417561" w:rsidP="00417561">
      <w:pPr>
        <w:tabs>
          <w:tab w:val="left" w:pos="1077"/>
          <w:tab w:val="num" w:pos="241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Oświadczam/y, że jestem/jesteśmy i pozostanę/pozostaniemy w okresie minimum do dnia zapłaty faktury, czynnym podatnikiem podatku od towarów i usług o numerze NIP jak na wstępie niniejszej oferty.</w:t>
      </w:r>
    </w:p>
    <w:p w:rsidR="00E878DB" w:rsidRPr="00D5613E" w:rsidRDefault="00417561" w:rsidP="00417561">
      <w:pPr>
        <w:tabs>
          <w:tab w:val="left" w:pos="1077"/>
          <w:tab w:val="num" w:pos="241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Oświadczamy, że w/w rachunek jest zawarty i uwidoczniony w wykazie, o którym mowa w art. 96b ust. 1 ustawy z dnia 11 marca 2004r. o podatku od towarów i usług, prowadzonym przez Szefa Krajowej Administracji Skarbowej.</w:t>
      </w:r>
    </w:p>
    <w:p w:rsidR="00550AAC" w:rsidRPr="00D5613E" w:rsidRDefault="00550AAC" w:rsidP="003250F7">
      <w:pPr>
        <w:tabs>
          <w:tab w:val="left" w:pos="1077"/>
          <w:tab w:val="num" w:pos="241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5613E">
        <w:rPr>
          <w:rFonts w:ascii="Times New Roman" w:eastAsia="Times New Roman" w:hAnsi="Times New Roman" w:cs="Times New Roman"/>
          <w:lang w:eastAsia="pl-PL"/>
        </w:rPr>
        <w:t>W przypadku zmiany powyższego numeru konta bankowego po terminie składania ofert, zobowiązujemy się niezwłocznie powiadomić o tym Zamawiającego.</w:t>
      </w:r>
    </w:p>
    <w:p w:rsidR="00A13021" w:rsidRPr="00325909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 xml:space="preserve">Oświadczamy, że </w:t>
      </w:r>
      <w:r w:rsidR="008B4302" w:rsidRPr="00325909">
        <w:rPr>
          <w:rFonts w:ascii="Times New Roman" w:eastAsia="Times New Roman" w:hAnsi="Times New Roman" w:cs="Times New Roman"/>
          <w:lang w:eastAsia="pl-PL"/>
        </w:rPr>
        <w:t xml:space="preserve">jesteśmy związani ofertą w czasie określonym w </w:t>
      </w:r>
      <w:r w:rsidR="005A1724" w:rsidRPr="00325909">
        <w:rPr>
          <w:rFonts w:ascii="Times New Roman" w:eastAsia="Times New Roman" w:hAnsi="Times New Roman" w:cs="Times New Roman"/>
          <w:lang w:eastAsia="pl-PL"/>
        </w:rPr>
        <w:t>SWZ</w:t>
      </w:r>
      <w:r w:rsidRPr="00325909">
        <w:rPr>
          <w:rFonts w:ascii="Times New Roman" w:eastAsia="Times New Roman" w:hAnsi="Times New Roman" w:cs="Times New Roman"/>
          <w:lang w:eastAsia="pl-PL"/>
        </w:rPr>
        <w:t xml:space="preserve">. </w:t>
      </w:r>
      <w:r w:rsidR="0015746A" w:rsidRPr="00325909">
        <w:rPr>
          <w:rFonts w:ascii="Times New Roman" w:eastAsia="Times New Roman" w:hAnsi="Times New Roman" w:cs="Times New Roman"/>
          <w:lang w:eastAsia="pl-PL"/>
        </w:rPr>
        <w:t xml:space="preserve">Pierwszym dniem terminu związania ofertą jest dzień, w którym upływa termin składania ofert – zgodnie z art. </w:t>
      </w:r>
      <w:r w:rsidR="00417561" w:rsidRPr="00325909">
        <w:rPr>
          <w:rFonts w:ascii="Times New Roman" w:eastAsia="Times New Roman" w:hAnsi="Times New Roman" w:cs="Times New Roman"/>
          <w:lang w:eastAsia="pl-PL"/>
        </w:rPr>
        <w:t>220</w:t>
      </w:r>
      <w:r w:rsidR="0015746A" w:rsidRPr="00325909">
        <w:rPr>
          <w:rFonts w:ascii="Times New Roman" w:eastAsia="Times New Roman" w:hAnsi="Times New Roman" w:cs="Times New Roman"/>
          <w:lang w:eastAsia="pl-PL"/>
        </w:rPr>
        <w:t xml:space="preserve"> ust. 1 </w:t>
      </w:r>
      <w:r w:rsidR="00417561" w:rsidRPr="00325909">
        <w:rPr>
          <w:rFonts w:ascii="Times New Roman" w:eastAsia="Times New Roman" w:hAnsi="Times New Roman" w:cs="Times New Roman"/>
          <w:lang w:eastAsia="pl-PL"/>
        </w:rPr>
        <w:t>U</w:t>
      </w:r>
      <w:r w:rsidR="0015746A" w:rsidRPr="00325909">
        <w:rPr>
          <w:rFonts w:ascii="Times New Roman" w:eastAsia="Times New Roman" w:hAnsi="Times New Roman" w:cs="Times New Roman"/>
          <w:lang w:eastAsia="pl-PL"/>
        </w:rPr>
        <w:t>stawy.</w:t>
      </w:r>
    </w:p>
    <w:p w:rsidR="00A13021" w:rsidRPr="00325909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lastRenderedPageBreak/>
        <w:t>Oświadczamy, pod rygorem wykluczenia z postępowania, iż wszystkie informacje zamieszczone w naszej ofercie i załącznikach do oferty są prawdziwe.</w:t>
      </w:r>
    </w:p>
    <w:p w:rsidR="00A13021" w:rsidRPr="00325909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:rsidR="00A13021" w:rsidRPr="00325909" w:rsidRDefault="00A13021" w:rsidP="00504FD7">
      <w:pPr>
        <w:numPr>
          <w:ilvl w:val="0"/>
          <w:numId w:val="3"/>
        </w:numPr>
        <w:tabs>
          <w:tab w:val="clear" w:pos="360"/>
        </w:tabs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 xml:space="preserve">Oświadczamy, że wypełniliśmy obowiązki informacyjne przewidziane w art. 13 lub art. 14 RODO wobec osób fizycznych, od których dane osobowe bezpośrednio lub pośrednio pozyskaliśmy w celu ubiegania się </w:t>
      </w:r>
      <w:r w:rsidRPr="00325909">
        <w:rPr>
          <w:rFonts w:ascii="Times New Roman" w:eastAsia="Times New Roman" w:hAnsi="Times New Roman" w:cs="Times New Roman"/>
          <w:lang w:eastAsia="pl-PL"/>
        </w:rPr>
        <w:br/>
        <w:t>o udzielenie zamówienia publicznego w niniejszym postępowaniu.</w:t>
      </w:r>
    </w:p>
    <w:p w:rsidR="00A13021" w:rsidRPr="00325909" w:rsidRDefault="00A13021" w:rsidP="00A13021">
      <w:pPr>
        <w:spacing w:after="0" w:line="240" w:lineRule="auto"/>
        <w:rPr>
          <w:rFonts w:ascii="Times New Roman" w:eastAsia="Calibri" w:hAnsi="Times New Roman" w:cs="Times New Roman"/>
          <w:u w:val="single"/>
          <w:lang w:eastAsia="pl-PL"/>
        </w:rPr>
      </w:pPr>
      <w:r w:rsidRPr="00325909">
        <w:rPr>
          <w:rFonts w:ascii="Times New Roman" w:eastAsia="Calibri" w:hAnsi="Times New Roman" w:cs="Times New Roman"/>
          <w:u w:val="single"/>
          <w:lang w:eastAsia="pl-PL"/>
        </w:rPr>
        <w:t>Do niniejszej oferty dołączono jako załączniki:</w:t>
      </w:r>
    </w:p>
    <w:p w:rsidR="00A13021" w:rsidRPr="00325909" w:rsidRDefault="00A13021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Pełnomocnictwo do reprezentowania Wykonawcy </w:t>
      </w:r>
      <w:r w:rsidRPr="0032590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(jeżeli dotyczy)</w:t>
      </w:r>
      <w:r w:rsidRPr="00325909">
        <w:rPr>
          <w:rFonts w:ascii="Times New Roman" w:eastAsia="Calibri" w:hAnsi="Times New Roman" w:cs="Times New Roman"/>
          <w:lang w:eastAsia="pl-PL"/>
        </w:rPr>
        <w:t>,</w:t>
      </w:r>
    </w:p>
    <w:p w:rsidR="003F2CD1" w:rsidRPr="00325909" w:rsidRDefault="003F2CD1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Oświadczenie JEDZ</w:t>
      </w:r>
    </w:p>
    <w:p w:rsidR="00E71F97" w:rsidRPr="00325909" w:rsidRDefault="00A13021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Formularz nr 1 – oświadczenie </w:t>
      </w:r>
      <w:r w:rsidR="00E71F97" w:rsidRPr="00325909">
        <w:rPr>
          <w:rFonts w:ascii="Times New Roman" w:eastAsia="Calibri" w:hAnsi="Times New Roman" w:cs="Times New Roman"/>
          <w:lang w:eastAsia="pl-PL"/>
        </w:rPr>
        <w:t>o niepodleganiu wykluczeniu</w:t>
      </w:r>
    </w:p>
    <w:p w:rsidR="00A13021" w:rsidRPr="00325909" w:rsidRDefault="00E71F97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Formularz nr 2 – </w:t>
      </w:r>
      <w:r w:rsidR="00A13021" w:rsidRPr="00325909">
        <w:rPr>
          <w:rFonts w:ascii="Times New Roman" w:eastAsia="Calibri" w:hAnsi="Times New Roman" w:cs="Times New Roman"/>
          <w:lang w:eastAsia="pl-PL"/>
        </w:rPr>
        <w:t>dot. spełnienia przez oferowan</w:t>
      </w:r>
      <w:r w:rsidR="00325909" w:rsidRPr="00325909">
        <w:rPr>
          <w:rFonts w:ascii="Times New Roman" w:eastAsia="Calibri" w:hAnsi="Times New Roman" w:cs="Times New Roman"/>
          <w:lang w:eastAsia="pl-PL"/>
        </w:rPr>
        <w:t xml:space="preserve">e </w:t>
      </w:r>
      <w:r w:rsidR="003E01C1">
        <w:rPr>
          <w:rFonts w:ascii="Times New Roman" w:eastAsia="Calibri" w:hAnsi="Times New Roman" w:cs="Times New Roman"/>
          <w:lang w:eastAsia="pl-PL"/>
        </w:rPr>
        <w:t>F</w:t>
      </w:r>
      <w:r w:rsidR="00325909" w:rsidRPr="00325909">
        <w:rPr>
          <w:rFonts w:ascii="Times New Roman" w:eastAsia="Calibri" w:hAnsi="Times New Roman" w:cs="Times New Roman"/>
          <w:lang w:eastAsia="pl-PL"/>
        </w:rPr>
        <w:t>otele</w:t>
      </w:r>
      <w:r w:rsidR="00A13021" w:rsidRPr="00325909">
        <w:rPr>
          <w:rFonts w:ascii="Times New Roman" w:eastAsia="Calibri" w:hAnsi="Times New Roman" w:cs="Times New Roman"/>
          <w:lang w:eastAsia="pl-PL"/>
        </w:rPr>
        <w:t xml:space="preserve"> wszystkich wymaganych parametrów,</w:t>
      </w:r>
    </w:p>
    <w:p w:rsidR="00325909" w:rsidRPr="00325909" w:rsidRDefault="00325909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Zdjęcie / rysunek oferowanego </w:t>
      </w:r>
      <w:r w:rsidR="003E01C1">
        <w:rPr>
          <w:rFonts w:ascii="Times New Roman" w:eastAsia="Calibri" w:hAnsi="Times New Roman" w:cs="Times New Roman"/>
          <w:lang w:eastAsia="pl-PL"/>
        </w:rPr>
        <w:t>F</w:t>
      </w:r>
      <w:r w:rsidRPr="00325909">
        <w:rPr>
          <w:rFonts w:ascii="Times New Roman" w:eastAsia="Calibri" w:hAnsi="Times New Roman" w:cs="Times New Roman"/>
          <w:lang w:eastAsia="pl-PL"/>
        </w:rPr>
        <w:t>ote</w:t>
      </w:r>
      <w:r w:rsidR="003E01C1">
        <w:rPr>
          <w:rFonts w:ascii="Times New Roman" w:eastAsia="Calibri" w:hAnsi="Times New Roman" w:cs="Times New Roman"/>
          <w:lang w:eastAsia="pl-PL"/>
        </w:rPr>
        <w:t>l</w:t>
      </w:r>
      <w:r w:rsidRPr="00325909">
        <w:rPr>
          <w:rFonts w:ascii="Times New Roman" w:eastAsia="Calibri" w:hAnsi="Times New Roman" w:cs="Times New Roman"/>
          <w:lang w:eastAsia="pl-PL"/>
        </w:rPr>
        <w:t>a,</w:t>
      </w:r>
    </w:p>
    <w:p w:rsidR="00A13021" w:rsidRPr="00325909" w:rsidRDefault="00A13021" w:rsidP="00F73AD5">
      <w:pPr>
        <w:numPr>
          <w:ilvl w:val="0"/>
          <w:numId w:val="19"/>
        </w:numPr>
        <w:spacing w:after="0" w:line="240" w:lineRule="auto"/>
        <w:ind w:left="426" w:hanging="357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Formularz nr </w:t>
      </w:r>
      <w:r w:rsidR="00E71F97" w:rsidRPr="00325909">
        <w:rPr>
          <w:rFonts w:ascii="Times New Roman" w:eastAsia="Calibri" w:hAnsi="Times New Roman" w:cs="Times New Roman"/>
          <w:lang w:eastAsia="pl-PL"/>
        </w:rPr>
        <w:t>3</w:t>
      </w:r>
      <w:r w:rsidRPr="00325909">
        <w:rPr>
          <w:rFonts w:ascii="Times New Roman" w:eastAsia="Calibri" w:hAnsi="Times New Roman" w:cs="Times New Roman"/>
          <w:lang w:eastAsia="pl-PL"/>
        </w:rPr>
        <w:t xml:space="preserve"> – informacja o częściach zamówienia, których wykonanie Wykonawca zamierza powierzyć podwykonawcom lub wykonaniu zamówienia siłami własnymi,</w:t>
      </w:r>
    </w:p>
    <w:p w:rsidR="00325909" w:rsidRPr="00325909" w:rsidRDefault="00325909" w:rsidP="00A13021">
      <w:pPr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</w:p>
    <w:p w:rsidR="00A13021" w:rsidRPr="00325909" w:rsidRDefault="00A13021" w:rsidP="00A13021">
      <w:pPr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325909">
        <w:rPr>
          <w:rFonts w:ascii="Times New Roman" w:eastAsia="Arial Unicode MS" w:hAnsi="Times New Roman" w:cs="Times New Roman"/>
          <w:lang w:eastAsia="pl-PL"/>
        </w:rPr>
        <w:t>Miejscowość, data: ….........................................</w:t>
      </w:r>
    </w:p>
    <w:p w:rsidR="0041062E" w:rsidRPr="00325909" w:rsidRDefault="0041062E" w:rsidP="0041062E">
      <w:pPr>
        <w:shd w:val="clear" w:color="auto" w:fill="D9D9D9" w:themeFill="background1" w:themeFillShade="D9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325909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formie elektronicznej i podpisać kwalifikowanym podpisem elektronicznym</w:t>
      </w:r>
      <w:r w:rsidRPr="0032590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</w:t>
      </w:r>
      <w:r w:rsidRPr="00325909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osoby uprawnionej do reprezentacji Wykonawcy]</w:t>
      </w:r>
    </w:p>
    <w:p w:rsidR="00895060" w:rsidRPr="00325909" w:rsidRDefault="00895060">
      <w:pPr>
        <w:rPr>
          <w:rFonts w:ascii="Times New Roman" w:eastAsia="Arial Unicode MS" w:hAnsi="Times New Roman" w:cs="Times New Roman"/>
          <w:lang w:eastAsia="pl-PL"/>
        </w:rPr>
      </w:pPr>
      <w:r w:rsidRPr="00325909">
        <w:rPr>
          <w:rFonts w:ascii="Times New Roman" w:eastAsia="Arial Unicode MS" w:hAnsi="Times New Roman" w:cs="Times New Roman"/>
          <w:lang w:eastAsia="pl-PL"/>
        </w:rPr>
        <w:br w:type="page"/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..................................................</w:t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...................................................</w:t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sz w:val="18"/>
          <w:szCs w:val="18"/>
          <w:lang w:eastAsia="pl-PL"/>
        </w:rPr>
        <w:t>(pełna nazwa i adres Wykonawcy)</w:t>
      </w:r>
    </w:p>
    <w:p w:rsidR="00895060" w:rsidRPr="00325909" w:rsidRDefault="00895060" w:rsidP="00895060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FORMULARZ NR 1</w:t>
      </w:r>
    </w:p>
    <w:p w:rsidR="00895060" w:rsidRPr="00325909" w:rsidRDefault="00895060" w:rsidP="00895060">
      <w:pPr>
        <w:tabs>
          <w:tab w:val="left" w:pos="851"/>
        </w:tabs>
        <w:spacing w:before="60" w:after="6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325909" w:rsidRPr="00325909" w:rsidRDefault="00325909" w:rsidP="00325909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 xml:space="preserve">Dotyczy przetargu nieograniczonego nr POUZ-361/296/2025/CeNT: sukcesywna </w:t>
      </w:r>
      <w:r w:rsidRPr="00325909">
        <w:rPr>
          <w:rFonts w:ascii="Times New Roman" w:eastAsia="Times New Roman" w:hAnsi="Times New Roman" w:cs="Times New Roman"/>
          <w:bCs/>
          <w:lang w:eastAsia="pl-PL"/>
        </w:rPr>
        <w:t>dostawa foteli biurowych dla CeNT UW w okresie 6 miesięcy</w:t>
      </w:r>
    </w:p>
    <w:p w:rsidR="00895060" w:rsidRPr="00325909" w:rsidRDefault="00895060" w:rsidP="00895060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</w:p>
    <w:p w:rsidR="00895060" w:rsidRPr="00325909" w:rsidRDefault="00895060" w:rsidP="00895060">
      <w:pPr>
        <w:tabs>
          <w:tab w:val="left" w:pos="851"/>
        </w:tabs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895060" w:rsidRPr="00325909" w:rsidRDefault="00895060" w:rsidP="00895060">
      <w:pPr>
        <w:tabs>
          <w:tab w:val="left" w:pos="851"/>
        </w:tabs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dotyczące przesłanek wykluczenia z art. 5k rozporządzenia 833/2014 w brzmieniu nadanym rozporządzeniem 2022/576 oraz przesłanek z art. 7 ust. 1 ustawy o szczególnych rozwiązaniach w zakresie przeciwdziałania wspieraniu agresji na Ukrainę oraz służących ochronie bezpieczeństwa narodowego</w:t>
      </w:r>
    </w:p>
    <w:p w:rsidR="00895060" w:rsidRPr="00325909" w:rsidRDefault="00895060" w:rsidP="00895060">
      <w:pPr>
        <w:tabs>
          <w:tab w:val="left" w:pos="851"/>
        </w:tabs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składane na podstawie art. 125 ust. 1 ustawy Pzp</w:t>
      </w:r>
    </w:p>
    <w:p w:rsidR="00895060" w:rsidRPr="00325909" w:rsidRDefault="00895060" w:rsidP="00895060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25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(oddzielne oświadczenie składa każdy z Wykonawców wspólnie ubiegających się o udzielenie zamówienia)</w:t>
      </w:r>
    </w:p>
    <w:p w:rsidR="00895060" w:rsidRPr="00325909" w:rsidRDefault="00895060" w:rsidP="00895060">
      <w:pPr>
        <w:tabs>
          <w:tab w:val="left" w:pos="851"/>
        </w:tabs>
        <w:spacing w:before="60" w:after="6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95060" w:rsidRPr="00325909" w:rsidRDefault="00895060" w:rsidP="00895060">
      <w:pPr>
        <w:overflowPunct w:val="0"/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bCs/>
          <w:lang w:eastAsia="pl-PL"/>
        </w:rPr>
        <w:t>W związku z ubieganiem się o udzielenie zamówienia publicznego</w:t>
      </w:r>
      <w:r w:rsidRPr="00325909">
        <w:rPr>
          <w:rFonts w:ascii="Times New Roman" w:eastAsia="Times New Roman" w:hAnsi="Times New Roman" w:cs="Times New Roman"/>
          <w:lang w:eastAsia="pl-PL"/>
        </w:rPr>
        <w:t xml:space="preserve"> o numerze </w:t>
      </w:r>
      <w:proofErr w:type="spellStart"/>
      <w:r w:rsidRPr="00325909">
        <w:rPr>
          <w:rFonts w:ascii="Times New Roman" w:eastAsia="Times New Roman" w:hAnsi="Times New Roman" w:cs="Times New Roman"/>
          <w:lang w:eastAsia="pl-PL"/>
        </w:rPr>
        <w:t>j.w</w:t>
      </w:r>
      <w:proofErr w:type="spellEnd"/>
      <w:r w:rsidRPr="00325909">
        <w:rPr>
          <w:rFonts w:ascii="Times New Roman" w:eastAsia="Times New Roman" w:hAnsi="Times New Roman" w:cs="Times New Roman"/>
          <w:lang w:eastAsia="pl-PL"/>
        </w:rPr>
        <w:t>., oświadczam/y co następuje: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 DOTYCZĄCE WYKONAWCY:</w:t>
      </w:r>
    </w:p>
    <w:p w:rsidR="00895060" w:rsidRPr="00325909" w:rsidRDefault="00895060" w:rsidP="00895060">
      <w:pPr>
        <w:numPr>
          <w:ilvl w:val="0"/>
          <w:numId w:val="15"/>
        </w:numPr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>Oświadczam/y, że nie podlegam/y wykluczeniu z postępowania na podstawie art. 5k rozporządzenia Rady (UE) nr 833/2014 z dnia 31 lipca 2014 r. dotyczącego środków ograniczających w związku z działaniami Rosji destabilizującymi sytuację na Ukrainie, dalej „rozporządzenie 833/2014”, w brzmieniu nadanym rozporządzeniem Rady (UE) 2022/576 w sprawie zmiany rozporządzenia (UE) nr 833/2014, dalej „rozporządzenie 2022/576”.</w:t>
      </w:r>
    </w:p>
    <w:p w:rsidR="00895060" w:rsidRPr="00325909" w:rsidRDefault="00895060" w:rsidP="00895060">
      <w:pPr>
        <w:numPr>
          <w:ilvl w:val="0"/>
          <w:numId w:val="15"/>
        </w:numPr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 xml:space="preserve">Oświadczam/y, że nie zachodzą do mnie/nas przesłanki wykluczenia z postępowania na podstawie </w:t>
      </w:r>
      <w:r w:rsidRPr="00325909">
        <w:rPr>
          <w:rFonts w:ascii="Times New Roman" w:eastAsia="Times New Roman" w:hAnsi="Times New Roman" w:cs="Times New Roman"/>
          <w:lang w:eastAsia="pl-PL"/>
        </w:rPr>
        <w:br/>
        <w:t>art. 7 ust. 1 ustawy z dnia 13 kwietnia 2022 r. o szczególnych rozwiązaniach w zakresie przeciwdziałania wspieraniu agresji na Ukrainę oraz służących ochronie bezpieczeństwa narodowego.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lang w:eastAsia="pl-PL"/>
        </w:rPr>
      </w:pPr>
      <w:r w:rsidRPr="00325909">
        <w:rPr>
          <w:rFonts w:ascii="Times New Roman" w:eastAsia="Times New Roman" w:hAnsi="Times New Roman" w:cs="Times New Roman"/>
          <w:b/>
          <w:strike/>
          <w:lang w:eastAsia="pl-PL"/>
        </w:rPr>
        <w:t>INFORMACJA DOTYCZĄCA POLEGANIA NA ZDOLNOŚCIACH LUB SYTUACJI PODMIOTU UDOSTĘPNIAJĄCEGO ZASOBY W ZAKRESIE ODPOWIADAJĄCYM PONAD 10% WARTOŚCI ZAMÓWIENIA: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  <w:t>(UWAGA: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strike/>
          <w:lang w:eastAsia="pl-PL"/>
        </w:rPr>
      </w:pPr>
      <w:r w:rsidRPr="00325909">
        <w:rPr>
          <w:rFonts w:ascii="Times New Roman" w:eastAsia="Calibri" w:hAnsi="Times New Roman" w:cs="Times New Roman"/>
          <w:strike/>
          <w:lang w:eastAsia="pl-PL"/>
        </w:rPr>
        <w:t>Oświadczam/y, że w celu wykazania spełniania warunków udziału w postępowaniu, określonych przez Zamawiającego w Specyfikacji Warunków Zamówienia, polegam/y na zdolnościach lub sytuacji następującego podmiotu udostępniającego zasoby: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strike/>
          <w:lang w:eastAsia="pl-PL"/>
        </w:rPr>
      </w:pPr>
      <w:r w:rsidRPr="00325909">
        <w:rPr>
          <w:rFonts w:ascii="Times New Roman" w:eastAsia="Calibri" w:hAnsi="Times New Roman" w:cs="Times New Roman"/>
          <w:strike/>
          <w:lang w:eastAsia="pl-PL"/>
        </w:rPr>
        <w:t>……………………………..………………………………………………………………………………..…………</w:t>
      </w:r>
    </w:p>
    <w:p w:rsidR="00895060" w:rsidRPr="00325909" w:rsidRDefault="00895060" w:rsidP="00895060">
      <w:pPr>
        <w:spacing w:after="0" w:line="240" w:lineRule="auto"/>
        <w:jc w:val="center"/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  <w:t>(podać nazwę firmy, adres, NIP/PESEL, KRS/</w:t>
      </w:r>
      <w:proofErr w:type="spellStart"/>
      <w:r w:rsidRPr="00325909"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  <w:t>CEiIDG</w:t>
      </w:r>
      <w:proofErr w:type="spellEnd"/>
      <w:r w:rsidRPr="00325909">
        <w:rPr>
          <w:rFonts w:ascii="Times New Roman" w:eastAsia="Calibri" w:hAnsi="Times New Roman" w:cs="Times New Roman"/>
          <w:i/>
          <w:strike/>
          <w:sz w:val="18"/>
          <w:szCs w:val="18"/>
          <w:lang w:eastAsia="pl-PL"/>
        </w:rPr>
        <w:t>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strike/>
          <w:lang w:eastAsia="pl-PL"/>
        </w:rPr>
      </w:pPr>
      <w:r w:rsidRPr="00325909">
        <w:rPr>
          <w:rFonts w:ascii="Times New Roman" w:eastAsia="Calibri" w:hAnsi="Times New Roman" w:cs="Times New Roman"/>
          <w:strike/>
          <w:lang w:eastAsia="pl-PL"/>
        </w:rPr>
        <w:t>w następującym zakresie: ……………………………………………………………………………………………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strike/>
          <w:lang w:eastAsia="pl-PL"/>
        </w:rPr>
      </w:pPr>
      <w:r w:rsidRPr="00325909">
        <w:rPr>
          <w:rFonts w:ascii="Times New Roman" w:eastAsia="Calibri" w:hAnsi="Times New Roman" w:cs="Times New Roman"/>
          <w:strike/>
          <w:lang w:eastAsia="pl-PL"/>
        </w:rPr>
        <w:t>co odpowiada ponad 10% wartości przedmiotowego zamówienia.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 DOTYCZĄCE PODWYKONAWCY, NA KTÓREGO PRZYPADA PONAD 10% WARTOŚCI ZAMÓWIENIA: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(UWAGA: wypełnić tylko w przypadku podwykonawcy (niebędącego podmiotem udostępniającym zasoby), na którego przypada ponad 10% wartości zamówienia. W przypadku więcej niż jednego podwykonawcy na którego przypada ponad 10% wartości zamówienia, należy zastosować tyle razy, ile jest to konieczne)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Oświadczam/y, że w stosunku do następującego podmiotu, będącego podwykonawcą, na którego przypada ponad 10% wartości zamówienia: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……………………………..………………………………………………………………………………..…………</w:t>
      </w:r>
    </w:p>
    <w:p w:rsidR="00895060" w:rsidRPr="00325909" w:rsidRDefault="00895060" w:rsidP="0089506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(podać nazwę firmy, adres, NIP/PESEL, KRS/</w:t>
      </w:r>
      <w:proofErr w:type="spellStart"/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CEiIDG</w:t>
      </w:r>
      <w:proofErr w:type="spellEnd"/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nie zachodzą podstawy wykluczenia z postępowania o udzielenie zamówienia przewidziane w art. 5k rozporządzenia 833/2014 w brzmieniu nadanym rozporządzeniem 2022/576.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 DOTYCZĄCE DOSTAWCY, NA KTÓREGO PRZYPADA PONAD 10% WARTOŚCI ZAMÓWIENIA: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(UWAGA: wypełnić tylko w przypadku dostawcy, na którego przypada ponad 10% wartości zamówienia. W przypadku więcej niż jednego dostawcy, na którego przypada ponad 10% wartości zamówienia, należy zastosować tyle razy, ile jest to konieczne)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Oświadczam/y, że w stosunku do następującego podmiotu, będącego dostawcą, na którego przypada ponad 10% wartości zamówienia: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……………………………..………………………………………………………………………………..…………</w:t>
      </w:r>
    </w:p>
    <w:p w:rsidR="00895060" w:rsidRPr="00325909" w:rsidRDefault="00895060" w:rsidP="0089506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(podać nazwę firmy, adres, NIP/PESEL, KRS/</w:t>
      </w:r>
      <w:proofErr w:type="spellStart"/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CEiIDG</w:t>
      </w:r>
      <w:proofErr w:type="spellEnd"/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nie zachodzą podstawy wykluczenia z postępowania o udzielenie zamówienia przewidziane w art. 5k rozporządzenia 833/2014 w brzmieniu nadanym rozporządzeniem 2022/576.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Oświadczam/y, że wszystkie informacje podane w powyższych oświadczeniach są aktualne </w:t>
      </w:r>
      <w:r w:rsidRPr="00325909">
        <w:rPr>
          <w:rFonts w:ascii="Times New Roman" w:eastAsia="Calibri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num" w:pos="134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INFORMACJA DOTYCZĄCA DOSTĘPU DO PODMIOTOWYCH ŚRODKÓW DOWODOWYCH: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 xml:space="preserve">Wskazuję/wskazujemy następujące podmiotowe środki dowodowe, które można uzyskać za pomocą bezpłatnych </w:t>
      </w:r>
      <w:r w:rsidRPr="00325909">
        <w:rPr>
          <w:rFonts w:ascii="Times New Roman" w:eastAsia="Calibri" w:hAnsi="Times New Roman" w:cs="Times New Roman"/>
          <w:lang w:eastAsia="pl-PL"/>
        </w:rPr>
        <w:br/>
        <w:t>i ogólnodostępnych baz danych, oraz dane umożliwiające dostęp do tych środków:</w:t>
      </w:r>
    </w:p>
    <w:p w:rsidR="00895060" w:rsidRPr="00325909" w:rsidRDefault="00895060" w:rsidP="00895060">
      <w:pPr>
        <w:pStyle w:val="Akapitzlist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p w:rsidR="00895060" w:rsidRPr="00325909" w:rsidRDefault="00895060" w:rsidP="0089506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:rsidR="00895060" w:rsidRPr="00325909" w:rsidRDefault="00895060" w:rsidP="00895060">
      <w:pPr>
        <w:pStyle w:val="Akapitzlist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p w:rsidR="00895060" w:rsidRPr="00325909" w:rsidRDefault="00895060" w:rsidP="0089506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:rsidR="00895060" w:rsidRPr="00325909" w:rsidRDefault="00895060" w:rsidP="00895060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895060" w:rsidRPr="00325909" w:rsidRDefault="00895060" w:rsidP="00895060">
      <w:pPr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325909">
        <w:rPr>
          <w:rFonts w:ascii="Times New Roman" w:eastAsia="Arial Unicode MS" w:hAnsi="Times New Roman" w:cs="Times New Roman"/>
          <w:lang w:eastAsia="pl-PL"/>
        </w:rPr>
        <w:t>Miejscowość, data: ….........................................</w:t>
      </w:r>
    </w:p>
    <w:p w:rsidR="00895060" w:rsidRPr="00325909" w:rsidRDefault="00895060" w:rsidP="00895060">
      <w:pPr>
        <w:shd w:val="clear" w:color="auto" w:fill="D9D9D9" w:themeFill="background1" w:themeFillShade="D9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325909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formie elektronicznej i podpisać kwalifikowanym podpisem elektronicznym</w:t>
      </w:r>
      <w:r w:rsidRPr="00325909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</w:t>
      </w:r>
      <w:r w:rsidRPr="00325909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osoby uprawnionej do reprezentacji Wykonawcy]</w:t>
      </w:r>
    </w:p>
    <w:p w:rsidR="00895060" w:rsidRPr="00325909" w:rsidRDefault="00895060" w:rsidP="008950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br w:type="page"/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..................................................</w:t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325909">
        <w:rPr>
          <w:rFonts w:ascii="Times New Roman" w:eastAsia="Calibri" w:hAnsi="Times New Roman" w:cs="Times New Roman"/>
          <w:lang w:eastAsia="pl-PL"/>
        </w:rPr>
        <w:t>...................................................</w:t>
      </w:r>
    </w:p>
    <w:p w:rsidR="00895060" w:rsidRPr="00325909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325909">
        <w:rPr>
          <w:rFonts w:ascii="Times New Roman" w:eastAsia="Calibri" w:hAnsi="Times New Roman" w:cs="Times New Roman"/>
          <w:sz w:val="18"/>
          <w:szCs w:val="18"/>
          <w:lang w:eastAsia="pl-PL"/>
        </w:rPr>
        <w:t>(pełna nazwa i adres Wykonawcy)</w:t>
      </w:r>
    </w:p>
    <w:p w:rsidR="00895060" w:rsidRPr="00325909" w:rsidRDefault="00895060" w:rsidP="00895060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FORMULARZ NR 2</w:t>
      </w:r>
    </w:p>
    <w:p w:rsidR="00325909" w:rsidRPr="00325909" w:rsidRDefault="00325909" w:rsidP="00325909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 xml:space="preserve">Dotyczy przetargu nieograniczonego nr POUZ-361/296/2025/CeNT: sukcesywna </w:t>
      </w:r>
      <w:r w:rsidRPr="00325909">
        <w:rPr>
          <w:rFonts w:ascii="Times New Roman" w:eastAsia="Times New Roman" w:hAnsi="Times New Roman" w:cs="Times New Roman"/>
          <w:bCs/>
          <w:lang w:eastAsia="pl-PL"/>
        </w:rPr>
        <w:t>dostawa foteli biurowych dla CeNT UW w okresie 6 miesięcy</w:t>
      </w:r>
    </w:p>
    <w:p w:rsidR="00895060" w:rsidRPr="00325909" w:rsidRDefault="00895060" w:rsidP="00895060">
      <w:pPr>
        <w:tabs>
          <w:tab w:val="left" w:pos="851"/>
        </w:tabs>
        <w:spacing w:before="60" w:after="6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25909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895060" w:rsidRPr="00325909" w:rsidRDefault="00895060" w:rsidP="00895060">
      <w:pPr>
        <w:numPr>
          <w:ilvl w:val="0"/>
          <w:numId w:val="15"/>
        </w:numPr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lang w:eastAsia="pl-PL"/>
        </w:rPr>
        <w:t>Oświadczam/y, iż oferowan</w:t>
      </w:r>
      <w:r w:rsidR="00325909" w:rsidRPr="00325909">
        <w:rPr>
          <w:rFonts w:ascii="Times New Roman" w:eastAsia="Times New Roman" w:hAnsi="Times New Roman" w:cs="Times New Roman"/>
          <w:lang w:eastAsia="pl-PL"/>
        </w:rPr>
        <w:t>e</w:t>
      </w:r>
      <w:r w:rsidRPr="00325909">
        <w:rPr>
          <w:rFonts w:ascii="Times New Roman" w:eastAsia="Times New Roman" w:hAnsi="Times New Roman" w:cs="Times New Roman"/>
          <w:lang w:eastAsia="pl-PL"/>
        </w:rPr>
        <w:t xml:space="preserve"> przez nas</w:t>
      </w:r>
      <w:r w:rsidR="00325909" w:rsidRPr="00325909">
        <w:rPr>
          <w:rFonts w:ascii="Times New Roman" w:eastAsia="Times New Roman" w:hAnsi="Times New Roman" w:cs="Times New Roman"/>
          <w:lang w:eastAsia="pl-PL"/>
        </w:rPr>
        <w:t xml:space="preserve"> </w:t>
      </w:r>
      <w:r w:rsidR="003E01C1">
        <w:rPr>
          <w:rFonts w:ascii="Times New Roman" w:eastAsia="Times New Roman" w:hAnsi="Times New Roman" w:cs="Times New Roman"/>
          <w:lang w:eastAsia="pl-PL"/>
        </w:rPr>
        <w:t>F</w:t>
      </w:r>
      <w:r w:rsidR="00325909" w:rsidRPr="00325909">
        <w:rPr>
          <w:rFonts w:ascii="Times New Roman" w:eastAsia="Times New Roman" w:hAnsi="Times New Roman" w:cs="Times New Roman"/>
          <w:lang w:eastAsia="pl-PL"/>
        </w:rPr>
        <w:t>otele</w:t>
      </w:r>
      <w:r w:rsidRPr="00325909">
        <w:rPr>
          <w:rFonts w:ascii="Times New Roman" w:eastAsia="Times New Roman" w:hAnsi="Times New Roman" w:cs="Times New Roman"/>
          <w:lang w:eastAsia="pl-PL"/>
        </w:rPr>
        <w:t xml:space="preserve"> spełnia</w:t>
      </w:r>
      <w:r w:rsidR="00325909" w:rsidRPr="00325909">
        <w:rPr>
          <w:rFonts w:ascii="Times New Roman" w:eastAsia="Times New Roman" w:hAnsi="Times New Roman" w:cs="Times New Roman"/>
          <w:lang w:eastAsia="pl-PL"/>
        </w:rPr>
        <w:t>ją</w:t>
      </w:r>
      <w:r w:rsidRPr="00325909">
        <w:rPr>
          <w:rFonts w:ascii="Times New Roman" w:eastAsia="Times New Roman" w:hAnsi="Times New Roman" w:cs="Times New Roman"/>
          <w:lang w:eastAsia="pl-PL"/>
        </w:rPr>
        <w:t xml:space="preserve"> wszystkie wymagane parametry określone </w:t>
      </w:r>
      <w:r w:rsidR="00325909" w:rsidRPr="00325909">
        <w:rPr>
          <w:rFonts w:ascii="Times New Roman" w:eastAsia="Times New Roman" w:hAnsi="Times New Roman" w:cs="Times New Roman"/>
          <w:lang w:eastAsia="pl-PL"/>
        </w:rPr>
        <w:br/>
      </w:r>
      <w:r w:rsidRPr="00325909">
        <w:rPr>
          <w:rFonts w:ascii="Times New Roman" w:eastAsia="Times New Roman" w:hAnsi="Times New Roman" w:cs="Times New Roman"/>
          <w:lang w:eastAsia="pl-PL"/>
        </w:rPr>
        <w:t>w Szczegółowym opisie przedmiotu zamówienia, stanowiącym załącznik nr 2 do Specyfikacji Warunków Zamówienia.</w:t>
      </w:r>
    </w:p>
    <w:p w:rsidR="00895060" w:rsidRPr="0080079E" w:rsidRDefault="00895060" w:rsidP="00895060">
      <w:pPr>
        <w:numPr>
          <w:ilvl w:val="0"/>
          <w:numId w:val="15"/>
        </w:numPr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325909">
        <w:rPr>
          <w:rFonts w:ascii="Times New Roman" w:eastAsia="Times New Roman" w:hAnsi="Times New Roman" w:cs="Times New Roman"/>
          <w:u w:val="single"/>
          <w:lang w:eastAsia="pl-PL"/>
        </w:rPr>
        <w:t>Poniżej podaję/podajemy informacje dotyczące oferowan</w:t>
      </w:r>
      <w:r w:rsidR="00325909"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ych </w:t>
      </w:r>
      <w:r w:rsidR="003E01C1">
        <w:rPr>
          <w:rFonts w:ascii="Times New Roman" w:eastAsia="Times New Roman" w:hAnsi="Times New Roman" w:cs="Times New Roman"/>
          <w:u w:val="single"/>
          <w:lang w:eastAsia="pl-PL"/>
        </w:rPr>
        <w:t>F</w:t>
      </w:r>
      <w:r w:rsidR="00325909" w:rsidRPr="00325909">
        <w:rPr>
          <w:rFonts w:ascii="Times New Roman" w:eastAsia="Times New Roman" w:hAnsi="Times New Roman" w:cs="Times New Roman"/>
          <w:u w:val="single"/>
          <w:lang w:eastAsia="pl-PL"/>
        </w:rPr>
        <w:t>oteli</w:t>
      </w:r>
      <w:r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 wraz z nazwą firmy producenta </w:t>
      </w:r>
      <w:r w:rsidR="003E01C1">
        <w:rPr>
          <w:rFonts w:ascii="Times New Roman" w:eastAsia="Times New Roman" w:hAnsi="Times New Roman" w:cs="Times New Roman"/>
          <w:u w:val="single"/>
          <w:lang w:eastAsia="pl-PL"/>
        </w:rPr>
        <w:t>F</w:t>
      </w:r>
      <w:r w:rsidR="00325909" w:rsidRPr="00325909">
        <w:rPr>
          <w:rFonts w:ascii="Times New Roman" w:eastAsia="Times New Roman" w:hAnsi="Times New Roman" w:cs="Times New Roman"/>
          <w:u w:val="single"/>
          <w:lang w:eastAsia="pl-PL"/>
        </w:rPr>
        <w:t>oteli</w:t>
      </w:r>
      <w:r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 oraz oznaczeniami identyfikacyjnymi określającymi oferowan</w:t>
      </w:r>
      <w:r w:rsidR="00325909"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e </w:t>
      </w:r>
      <w:r w:rsidR="003E01C1">
        <w:rPr>
          <w:rFonts w:ascii="Times New Roman" w:eastAsia="Times New Roman" w:hAnsi="Times New Roman" w:cs="Times New Roman"/>
          <w:u w:val="single"/>
          <w:lang w:eastAsia="pl-PL"/>
        </w:rPr>
        <w:t>F</w:t>
      </w:r>
      <w:r w:rsidR="00325909" w:rsidRPr="00325909">
        <w:rPr>
          <w:rFonts w:ascii="Times New Roman" w:eastAsia="Times New Roman" w:hAnsi="Times New Roman" w:cs="Times New Roman"/>
          <w:u w:val="single"/>
          <w:lang w:eastAsia="pl-PL"/>
        </w:rPr>
        <w:t>otele</w:t>
      </w:r>
      <w:r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 w sposób jednoznaczny i nie budzący </w:t>
      </w:r>
      <w:r w:rsidRPr="0080079E">
        <w:rPr>
          <w:rFonts w:ascii="Times New Roman" w:eastAsia="Times New Roman" w:hAnsi="Times New Roman" w:cs="Times New Roman"/>
          <w:u w:val="single"/>
          <w:lang w:eastAsia="pl-PL"/>
        </w:rPr>
        <w:t>wątpliwości, w tym typ, model</w:t>
      </w:r>
      <w:r w:rsidR="00325909" w:rsidRPr="0080079E">
        <w:rPr>
          <w:rFonts w:ascii="Times New Roman" w:eastAsia="Times New Roman" w:hAnsi="Times New Roman" w:cs="Times New Roman"/>
          <w:u w:val="single"/>
          <w:lang w:eastAsia="pl-PL"/>
        </w:rPr>
        <w:t xml:space="preserve">, nazwę </w:t>
      </w:r>
      <w:r w:rsidR="003E01C1" w:rsidRPr="0080079E">
        <w:rPr>
          <w:rFonts w:ascii="Times New Roman" w:eastAsia="Times New Roman" w:hAnsi="Times New Roman" w:cs="Times New Roman"/>
          <w:u w:val="single"/>
          <w:lang w:eastAsia="pl-PL"/>
        </w:rPr>
        <w:t>F</w:t>
      </w:r>
      <w:r w:rsidR="00325909" w:rsidRPr="0080079E">
        <w:rPr>
          <w:rFonts w:ascii="Times New Roman" w:eastAsia="Times New Roman" w:hAnsi="Times New Roman" w:cs="Times New Roman"/>
          <w:u w:val="single"/>
          <w:lang w:eastAsia="pl-PL"/>
        </w:rPr>
        <w:t>oteli</w:t>
      </w:r>
      <w:r w:rsidRPr="0080079E">
        <w:rPr>
          <w:rFonts w:ascii="Times New Roman" w:eastAsia="Times New Roman" w:hAnsi="Times New Roman" w:cs="Times New Roman"/>
          <w:u w:val="single"/>
          <w:lang w:eastAsia="pl-PL"/>
        </w:rPr>
        <w:t xml:space="preserve"> (jeśli występują).</w:t>
      </w:r>
    </w:p>
    <w:p w:rsidR="00B4526D" w:rsidRPr="0080079E" w:rsidRDefault="00B4526D" w:rsidP="00895060">
      <w:pPr>
        <w:numPr>
          <w:ilvl w:val="0"/>
          <w:numId w:val="15"/>
        </w:numPr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0079E">
        <w:rPr>
          <w:rFonts w:ascii="Times New Roman" w:eastAsia="Times New Roman" w:hAnsi="Times New Roman" w:cs="Times New Roman"/>
          <w:lang w:eastAsia="pl-PL"/>
        </w:rPr>
        <w:t>Oświadczam/y</w:t>
      </w:r>
      <w:r w:rsidR="003E01C1" w:rsidRPr="0080079E">
        <w:rPr>
          <w:rFonts w:ascii="Times New Roman" w:eastAsia="Times New Roman" w:hAnsi="Times New Roman" w:cs="Times New Roman"/>
          <w:lang w:eastAsia="pl-PL"/>
        </w:rPr>
        <w:t>, że oferowane Fotele, ich części składowe i materiały z których są wykonane, posiadają atesty/raporty/świadectwa/certyfikaty wystawione przez podmioty uprawnione do certyfikowania wyrobów przez Polskie Centrum Akredytacji bądź analogiczną instytucję działającą w innym kraju członkowskim Unii Europejskiej oraz spełniają normy i wymogi wynikające z prawa powszechnie obowiązującego dla oferowanych Foteli.</w:t>
      </w:r>
      <w:r w:rsidRPr="008007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079E" w:rsidRPr="0080079E">
        <w:rPr>
          <w:rFonts w:ascii="Times New Roman" w:eastAsia="Times New Roman" w:hAnsi="Times New Roman" w:cs="Times New Roman"/>
          <w:lang w:eastAsia="pl-PL"/>
        </w:rPr>
        <w:t>Wykaz odnośnych norm zawarty jest w Szczegółowych opisie przedmiotu zamówienia.</w:t>
      </w:r>
    </w:p>
    <w:p w:rsidR="00895060" w:rsidRPr="00325909" w:rsidRDefault="00895060" w:rsidP="00895060">
      <w:pPr>
        <w:shd w:val="clear" w:color="auto" w:fill="D9D9D9"/>
        <w:spacing w:before="60" w:after="60" w:line="240" w:lineRule="auto"/>
        <w:jc w:val="both"/>
        <w:rPr>
          <w:rFonts w:ascii="Times New Roman" w:eastAsia="Times New Roman" w:hAnsi="Times New Roman"/>
          <w:b/>
          <w:u w:val="single"/>
          <w:lang w:eastAsia="pl-PL"/>
        </w:rPr>
      </w:pPr>
      <w:r w:rsidRPr="00325909">
        <w:rPr>
          <w:rFonts w:ascii="Times New Roman" w:eastAsia="Times New Roman" w:hAnsi="Times New Roman"/>
          <w:b/>
          <w:u w:val="single"/>
          <w:lang w:eastAsia="pl-PL"/>
        </w:rPr>
        <w:t>UWAGA</w:t>
      </w:r>
    </w:p>
    <w:p w:rsidR="00895060" w:rsidRPr="00325909" w:rsidRDefault="00895060" w:rsidP="00895060">
      <w:pPr>
        <w:numPr>
          <w:ilvl w:val="0"/>
          <w:numId w:val="29"/>
        </w:numPr>
        <w:shd w:val="clear" w:color="auto" w:fill="D9D9D9"/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325909">
        <w:rPr>
          <w:rFonts w:ascii="Times New Roman" w:eastAsia="Times New Roman" w:hAnsi="Times New Roman"/>
          <w:lang w:eastAsia="pl-PL"/>
        </w:rPr>
        <w:t>Zamawiający żąda wypełnienia poniższej tabeli, zgodnie z dyspozycją Zamawiającego.</w:t>
      </w:r>
    </w:p>
    <w:p w:rsidR="00895060" w:rsidRPr="00325909" w:rsidRDefault="00325909" w:rsidP="00895060">
      <w:pPr>
        <w:numPr>
          <w:ilvl w:val="0"/>
          <w:numId w:val="29"/>
        </w:numPr>
        <w:shd w:val="clear" w:color="auto" w:fill="D9D9D9"/>
        <w:suppressAutoHyphens/>
        <w:overflowPunct w:val="0"/>
        <w:autoSpaceDE w:val="0"/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</w:pPr>
      <w:r w:rsidRPr="00325909">
        <w:rPr>
          <w:rFonts w:ascii="Times New Roman" w:eastAsia="Times New Roman" w:hAnsi="Times New Roman" w:cs="Times New Roman"/>
          <w:b/>
          <w:u w:val="single"/>
          <w:lang w:eastAsia="pl-PL"/>
        </w:rPr>
        <w:t>Dokument nie podlega uzupełnieniu.</w:t>
      </w:r>
      <w:r w:rsidRPr="00325909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895060" w:rsidRPr="00325909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W przypadku niepodania przez Wykonawcę żądanych danych dotyczących oferowan</w:t>
      </w:r>
      <w:r w:rsidRPr="00325909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ych foteli</w:t>
      </w:r>
      <w:r w:rsidR="00895060" w:rsidRPr="00325909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ar-SA"/>
        </w:rPr>
        <w:t>, oferta, jako nieodpowiadająca treści Specyfikacji Warunków Zamówienia, zostanie odrzucona</w:t>
      </w:r>
      <w:r w:rsidR="00895060" w:rsidRPr="00325909">
        <w:rPr>
          <w:rFonts w:ascii="Times New Roman" w:eastAsia="Times New Roman" w:hAnsi="Times New Roman" w:cs="Times New Roman"/>
          <w:sz w:val="21"/>
          <w:szCs w:val="21"/>
          <w:u w:val="single"/>
          <w:lang w:eastAsia="ar-SA"/>
        </w:rPr>
        <w:t>.</w:t>
      </w:r>
    </w:p>
    <w:p w:rsidR="00895060" w:rsidRPr="00325909" w:rsidRDefault="00895060" w:rsidP="00895060">
      <w:pPr>
        <w:spacing w:before="60" w:after="0" w:line="276" w:lineRule="auto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</w:p>
    <w:p w:rsidR="00595BAF" w:rsidRPr="003E01C1" w:rsidRDefault="003E01C1" w:rsidP="00895060">
      <w:pPr>
        <w:spacing w:before="60"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3E01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Fotel biurowy obrotowy</w:t>
      </w:r>
    </w:p>
    <w:tbl>
      <w:tblPr>
        <w:tblW w:w="9541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115"/>
      </w:tblGrid>
      <w:tr w:rsidR="00895060" w:rsidRPr="003E01C1" w:rsidTr="00595BAF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5060" w:rsidRPr="003E01C1" w:rsidRDefault="00895060" w:rsidP="00595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3E01C1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9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95060" w:rsidRPr="003E01C1" w:rsidRDefault="00895060" w:rsidP="00595BA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95060" w:rsidRPr="003E01C1" w:rsidRDefault="00895060" w:rsidP="00595BA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3E01C1">
              <w:rPr>
                <w:rFonts w:ascii="Times New Roman" w:eastAsia="Times New Roman" w:hAnsi="Times New Roman"/>
                <w:lang w:eastAsia="pl-PL"/>
              </w:rPr>
              <w:t>Producent: ……………………………………………………………………………………………….</w:t>
            </w:r>
          </w:p>
          <w:p w:rsidR="00895060" w:rsidRPr="003E01C1" w:rsidRDefault="00895060" w:rsidP="00595BA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95060" w:rsidRPr="003E01C1" w:rsidRDefault="00325909" w:rsidP="00595BA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3E01C1">
              <w:rPr>
                <w:rFonts w:ascii="Times New Roman" w:eastAsia="Times New Roman" w:hAnsi="Times New Roman"/>
                <w:lang w:eastAsia="pl-PL"/>
              </w:rPr>
              <w:t>T</w:t>
            </w:r>
            <w:r w:rsidR="00895060" w:rsidRPr="003E01C1">
              <w:rPr>
                <w:rFonts w:ascii="Times New Roman" w:eastAsia="Times New Roman" w:hAnsi="Times New Roman"/>
                <w:lang w:eastAsia="pl-PL"/>
              </w:rPr>
              <w:t>yp,</w:t>
            </w:r>
            <w:r w:rsidRPr="003E01C1">
              <w:rPr>
                <w:rFonts w:ascii="Times New Roman" w:eastAsia="Times New Roman" w:hAnsi="Times New Roman"/>
                <w:lang w:eastAsia="pl-PL"/>
              </w:rPr>
              <w:t xml:space="preserve"> model, nazwa,</w:t>
            </w:r>
            <w:r w:rsidR="00895060" w:rsidRPr="003E01C1">
              <w:rPr>
                <w:rFonts w:ascii="Times New Roman" w:eastAsia="Times New Roman" w:hAnsi="Times New Roman"/>
                <w:lang w:eastAsia="pl-PL"/>
              </w:rPr>
              <w:t xml:space="preserve"> inne oznaczenia identyfikacyjne: …………………………………….…………</w:t>
            </w:r>
            <w:r w:rsidR="0080079E">
              <w:rPr>
                <w:rFonts w:ascii="Times New Roman" w:eastAsia="Times New Roman" w:hAnsi="Times New Roman"/>
                <w:lang w:eastAsia="pl-PL"/>
              </w:rPr>
              <w:t>………………………………………………</w:t>
            </w:r>
            <w:bookmarkStart w:id="0" w:name="_GoBack"/>
            <w:bookmarkEnd w:id="0"/>
            <w:r w:rsidR="00895060" w:rsidRPr="003E01C1">
              <w:rPr>
                <w:rFonts w:ascii="Times New Roman" w:eastAsia="Times New Roman" w:hAnsi="Times New Roman"/>
                <w:lang w:eastAsia="pl-PL"/>
              </w:rPr>
              <w:t>…………..</w:t>
            </w:r>
          </w:p>
          <w:p w:rsidR="00895060" w:rsidRPr="003E01C1" w:rsidRDefault="00895060" w:rsidP="00595BAF">
            <w:pPr>
              <w:spacing w:after="0" w:line="240" w:lineRule="auto"/>
              <w:ind w:left="3374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 w:rsidRPr="003E01C1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(podać żądane informacje)</w:t>
            </w:r>
          </w:p>
        </w:tc>
      </w:tr>
    </w:tbl>
    <w:p w:rsidR="00713DA3" w:rsidRPr="003E01C1" w:rsidRDefault="00713DA3" w:rsidP="00713DA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</w:p>
    <w:p w:rsidR="00895060" w:rsidRPr="0080079E" w:rsidRDefault="00895060" w:rsidP="00895060">
      <w:pPr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80079E">
        <w:rPr>
          <w:rFonts w:ascii="Times New Roman" w:eastAsia="Arial Unicode MS" w:hAnsi="Times New Roman" w:cs="Times New Roman"/>
          <w:lang w:eastAsia="pl-PL"/>
        </w:rPr>
        <w:t>Miejscowość, data: ….........................................</w:t>
      </w:r>
    </w:p>
    <w:p w:rsidR="00895060" w:rsidRPr="0080079E" w:rsidRDefault="00895060" w:rsidP="00895060">
      <w:pPr>
        <w:shd w:val="clear" w:color="auto" w:fill="D9D9D9" w:themeFill="background1" w:themeFillShade="D9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80079E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formie elektronicznej i podpisać kwalifikowanym podpisem elektronicznym</w:t>
      </w:r>
      <w:r w:rsidRPr="0080079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</w:t>
      </w:r>
      <w:r w:rsidRPr="0080079E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osoby uprawnionej do reprezentacji Wykonawcy]</w:t>
      </w:r>
    </w:p>
    <w:p w:rsidR="00895060" w:rsidRPr="0080079E" w:rsidRDefault="00895060" w:rsidP="0089506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79E">
        <w:rPr>
          <w:rFonts w:ascii="Times New Roman" w:eastAsia="Times New Roman" w:hAnsi="Times New Roman" w:cs="Times New Roman"/>
          <w:lang w:eastAsia="pl-PL"/>
        </w:rPr>
        <w:br w:type="page"/>
      </w:r>
    </w:p>
    <w:p w:rsidR="00895060" w:rsidRPr="0080079E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80079E">
        <w:rPr>
          <w:rFonts w:ascii="Times New Roman" w:eastAsia="Calibri" w:hAnsi="Times New Roman" w:cs="Times New Roman"/>
          <w:lang w:eastAsia="pl-PL"/>
        </w:rPr>
        <w:t>..................................................</w:t>
      </w:r>
    </w:p>
    <w:p w:rsidR="00895060" w:rsidRPr="0080079E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lang w:eastAsia="pl-PL"/>
        </w:rPr>
      </w:pPr>
      <w:r w:rsidRPr="0080079E">
        <w:rPr>
          <w:rFonts w:ascii="Times New Roman" w:eastAsia="Calibri" w:hAnsi="Times New Roman" w:cs="Times New Roman"/>
          <w:lang w:eastAsia="pl-PL"/>
        </w:rPr>
        <w:t>...................................................</w:t>
      </w:r>
    </w:p>
    <w:p w:rsidR="00895060" w:rsidRPr="0080079E" w:rsidRDefault="00895060" w:rsidP="00895060">
      <w:pPr>
        <w:spacing w:after="0" w:line="240" w:lineRule="auto"/>
        <w:ind w:right="7369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0079E">
        <w:rPr>
          <w:rFonts w:ascii="Times New Roman" w:eastAsia="Calibri" w:hAnsi="Times New Roman" w:cs="Times New Roman"/>
          <w:sz w:val="18"/>
          <w:szCs w:val="18"/>
          <w:lang w:eastAsia="pl-PL"/>
        </w:rPr>
        <w:t>(pełna nazwa i adres Wykonawcy)</w:t>
      </w:r>
    </w:p>
    <w:p w:rsidR="00895060" w:rsidRPr="0080079E" w:rsidRDefault="00895060" w:rsidP="00895060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95060" w:rsidRPr="0080079E" w:rsidRDefault="00895060" w:rsidP="00895060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079E">
        <w:rPr>
          <w:rFonts w:ascii="Times New Roman" w:eastAsia="Times New Roman" w:hAnsi="Times New Roman" w:cs="Times New Roman"/>
          <w:b/>
          <w:lang w:eastAsia="pl-PL"/>
        </w:rPr>
        <w:t>FORMULARZ NR 3</w:t>
      </w:r>
    </w:p>
    <w:p w:rsidR="0080079E" w:rsidRPr="0080079E" w:rsidRDefault="0080079E" w:rsidP="0080079E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  <w:r w:rsidRPr="0080079E">
        <w:rPr>
          <w:rFonts w:ascii="Times New Roman" w:eastAsia="Times New Roman" w:hAnsi="Times New Roman" w:cs="Times New Roman"/>
          <w:lang w:eastAsia="pl-PL"/>
        </w:rPr>
        <w:t xml:space="preserve">Dotyczy przetargu nieograniczonego nr POUZ-361/296/2025/CeNT: sukcesywna </w:t>
      </w:r>
      <w:r w:rsidRPr="0080079E">
        <w:rPr>
          <w:rFonts w:ascii="Times New Roman" w:eastAsia="Times New Roman" w:hAnsi="Times New Roman" w:cs="Times New Roman"/>
          <w:bCs/>
          <w:lang w:eastAsia="pl-PL"/>
        </w:rPr>
        <w:t>dostawa foteli biurowych dla CeNT UW w okresie 6 miesięcy</w:t>
      </w:r>
    </w:p>
    <w:p w:rsidR="00895060" w:rsidRPr="0080079E" w:rsidRDefault="00895060" w:rsidP="00895060">
      <w:pPr>
        <w:tabs>
          <w:tab w:val="num" w:pos="13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</w:p>
    <w:p w:rsidR="00895060" w:rsidRPr="0080079E" w:rsidRDefault="00895060" w:rsidP="00895060">
      <w:pPr>
        <w:tabs>
          <w:tab w:val="left" w:pos="357"/>
          <w:tab w:val="left" w:pos="1077"/>
        </w:tabs>
        <w:suppressAutoHyphens/>
        <w:spacing w:before="12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0079E">
        <w:rPr>
          <w:rFonts w:ascii="Times New Roman" w:eastAsia="Times New Roman" w:hAnsi="Times New Roman" w:cs="Times New Roman"/>
          <w:b/>
          <w:lang w:eastAsia="ar-SA"/>
        </w:rPr>
        <w:t xml:space="preserve">INFORMACJA O CZĘŚCIACH ZAMÓWIENIA KTÓRYCH WYKONANIE WYKONAWCA ZAMIERZA POWIERZYĆ PODWYKONAWCOM LUB WYKONANIU ZAMÓWIENIA </w:t>
      </w:r>
      <w:r w:rsidRPr="0080079E">
        <w:rPr>
          <w:rFonts w:ascii="Times New Roman" w:eastAsia="Times New Roman" w:hAnsi="Times New Roman" w:cs="Times New Roman"/>
          <w:b/>
          <w:lang w:eastAsia="ar-SA"/>
        </w:rPr>
        <w:br/>
        <w:t>SIŁAMI WŁASNYMI</w:t>
      </w:r>
    </w:p>
    <w:p w:rsidR="00895060" w:rsidRPr="0080079E" w:rsidRDefault="00895060" w:rsidP="00895060">
      <w:pPr>
        <w:overflowPunct w:val="0"/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079E">
        <w:rPr>
          <w:rFonts w:ascii="Times New Roman" w:eastAsia="Times New Roman" w:hAnsi="Times New Roman" w:cs="Times New Roman"/>
          <w:bCs/>
          <w:lang w:eastAsia="pl-PL"/>
        </w:rPr>
        <w:t>W związku z ubieganiem się o udzielenie zamówienia publicznego</w:t>
      </w:r>
      <w:r w:rsidRPr="0080079E">
        <w:rPr>
          <w:rFonts w:ascii="Times New Roman" w:eastAsia="Times New Roman" w:hAnsi="Times New Roman" w:cs="Times New Roman"/>
          <w:lang w:eastAsia="pl-PL"/>
        </w:rPr>
        <w:t xml:space="preserve"> o numerze </w:t>
      </w:r>
      <w:proofErr w:type="spellStart"/>
      <w:r w:rsidRPr="0080079E">
        <w:rPr>
          <w:rFonts w:ascii="Times New Roman" w:eastAsia="Times New Roman" w:hAnsi="Times New Roman" w:cs="Times New Roman"/>
          <w:lang w:eastAsia="pl-PL"/>
        </w:rPr>
        <w:t>j.w</w:t>
      </w:r>
      <w:proofErr w:type="spellEnd"/>
      <w:r w:rsidRPr="0080079E">
        <w:rPr>
          <w:rFonts w:ascii="Times New Roman" w:eastAsia="Times New Roman" w:hAnsi="Times New Roman" w:cs="Times New Roman"/>
          <w:lang w:eastAsia="pl-PL"/>
        </w:rPr>
        <w:t>. informuję, że:</w:t>
      </w:r>
    </w:p>
    <w:p w:rsidR="00895060" w:rsidRPr="0080079E" w:rsidRDefault="00895060" w:rsidP="00895060">
      <w:pPr>
        <w:overflowPunct w:val="0"/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079E">
        <w:rPr>
          <w:rFonts w:ascii="Times New Roman" w:eastAsia="Times New Roman" w:hAnsi="Times New Roman" w:cs="Times New Roman"/>
          <w:b/>
          <w:u w:val="single"/>
          <w:lang w:eastAsia="pl-PL"/>
        </w:rPr>
        <w:t>(odpowiednie zaznaczyć)</w:t>
      </w:r>
    </w:p>
    <w:p w:rsidR="00895060" w:rsidRPr="0080079E" w:rsidRDefault="00895060" w:rsidP="00895060">
      <w:pPr>
        <w:widowControl w:val="0"/>
        <w:suppressAutoHyphens/>
        <w:overflowPunct w:val="0"/>
        <w:autoSpaceDE w:val="0"/>
        <w:spacing w:before="60" w:after="6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sz w:val="24"/>
          <w:szCs w:val="21"/>
          <w:lang w:eastAsia="pl-PL" w:bidi="hi-IN"/>
        </w:rPr>
      </w:pPr>
      <w:r w:rsidRPr="0080079E">
        <w:rPr>
          <w:rFonts w:ascii="Times New Roman" w:eastAsia="Times New Roman" w:hAnsi="Times New Roman" w:cs="Times New Roman"/>
          <w:bCs/>
          <w:color w:val="00000A"/>
          <w:sz w:val="24"/>
          <w:szCs w:val="21"/>
          <w:lang w:eastAsia="pl-PL" w:bidi="hi-IN"/>
        </w:rPr>
        <w:t>[..]</w:t>
      </w:r>
      <w:r w:rsidRPr="0080079E">
        <w:rPr>
          <w:rFonts w:ascii="Times New Roman" w:eastAsia="Times New Roman" w:hAnsi="Times New Roman" w:cs="Times New Roman"/>
          <w:bCs/>
          <w:color w:val="00000A"/>
          <w:sz w:val="24"/>
          <w:szCs w:val="21"/>
          <w:lang w:eastAsia="pl-PL" w:bidi="hi-IN"/>
        </w:rPr>
        <w:tab/>
        <w:t>wykonamy całe zamówienie siłami własnymi,</w:t>
      </w:r>
    </w:p>
    <w:p w:rsidR="00895060" w:rsidRPr="0080079E" w:rsidRDefault="00895060" w:rsidP="00895060">
      <w:pPr>
        <w:widowControl w:val="0"/>
        <w:suppressAutoHyphens/>
        <w:overflowPunct w:val="0"/>
        <w:autoSpaceDE w:val="0"/>
        <w:spacing w:before="60" w:after="6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1"/>
          <w:lang w:eastAsia="pl-PL" w:bidi="hi-IN"/>
        </w:rPr>
      </w:pPr>
      <w:r w:rsidRPr="0080079E">
        <w:rPr>
          <w:rFonts w:ascii="Times New Roman" w:eastAsia="Times New Roman" w:hAnsi="Times New Roman" w:cs="Times New Roman"/>
          <w:bCs/>
          <w:color w:val="00000A"/>
          <w:sz w:val="24"/>
          <w:szCs w:val="21"/>
          <w:lang w:eastAsia="pl-PL" w:bidi="hi-IN"/>
        </w:rPr>
        <w:t>[..]</w:t>
      </w:r>
      <w:r w:rsidRPr="0080079E">
        <w:rPr>
          <w:rFonts w:ascii="Times New Roman" w:eastAsia="Times New Roman" w:hAnsi="Times New Roman" w:cs="Times New Roman"/>
          <w:bCs/>
          <w:color w:val="00000A"/>
          <w:sz w:val="24"/>
          <w:szCs w:val="21"/>
          <w:lang w:eastAsia="pl-PL" w:bidi="hi-IN"/>
        </w:rPr>
        <w:tab/>
      </w:r>
      <w:r w:rsidRPr="0080079E">
        <w:rPr>
          <w:rFonts w:ascii="Times New Roman" w:eastAsia="Times New Roman" w:hAnsi="Times New Roman" w:cs="Times New Roman"/>
          <w:color w:val="00000A"/>
          <w:sz w:val="24"/>
          <w:szCs w:val="21"/>
          <w:lang w:eastAsia="pl-PL" w:bidi="hi-IN"/>
        </w:rPr>
        <w:t>przy pomocy podwykonawców wykonamy następujące części zamówienia:</w:t>
      </w:r>
    </w:p>
    <w:p w:rsidR="00895060" w:rsidRPr="0080079E" w:rsidRDefault="00895060" w:rsidP="00895060">
      <w:pPr>
        <w:overflowPunct w:val="0"/>
        <w:autoSpaceDE w:val="0"/>
        <w:spacing w:before="60" w:after="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0079E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poniższą tabelę </w:t>
      </w:r>
    </w:p>
    <w:tbl>
      <w:tblPr>
        <w:tblStyle w:val="Tabela-Siatka1"/>
        <w:tblW w:w="0" w:type="auto"/>
        <w:tblInd w:w="255" w:type="dxa"/>
        <w:tblLook w:val="04A0" w:firstRow="1" w:lastRow="0" w:firstColumn="1" w:lastColumn="0" w:noHBand="0" w:noVBand="1"/>
      </w:tblPr>
      <w:tblGrid>
        <w:gridCol w:w="570"/>
        <w:gridCol w:w="5212"/>
        <w:gridCol w:w="4157"/>
      </w:tblGrid>
      <w:tr w:rsidR="00895060" w:rsidRPr="0080079E" w:rsidTr="00595BAF">
        <w:tc>
          <w:tcPr>
            <w:tcW w:w="571" w:type="dxa"/>
            <w:vAlign w:val="center"/>
          </w:tcPr>
          <w:p w:rsidR="00895060" w:rsidRPr="0080079E" w:rsidRDefault="00895060" w:rsidP="00595BAF">
            <w:pPr>
              <w:jc w:val="center"/>
            </w:pPr>
            <w:r w:rsidRPr="0080079E">
              <w:t>L.p.</w:t>
            </w:r>
          </w:p>
        </w:tc>
        <w:tc>
          <w:tcPr>
            <w:tcW w:w="5280" w:type="dxa"/>
            <w:vAlign w:val="center"/>
          </w:tcPr>
          <w:p w:rsidR="00895060" w:rsidRPr="0080079E" w:rsidRDefault="00895060" w:rsidP="00595BAF">
            <w:pPr>
              <w:jc w:val="center"/>
            </w:pPr>
            <w:r w:rsidRPr="0080079E">
              <w:t>Opis części zamówienia, których wykonanie Wykonawca zamierza powierzyć podwykonawcom</w:t>
            </w:r>
          </w:p>
        </w:tc>
        <w:tc>
          <w:tcPr>
            <w:tcW w:w="4208" w:type="dxa"/>
            <w:vAlign w:val="center"/>
          </w:tcPr>
          <w:p w:rsidR="00895060" w:rsidRPr="0080079E" w:rsidRDefault="00895060" w:rsidP="00595BAF">
            <w:pPr>
              <w:jc w:val="center"/>
            </w:pPr>
            <w:r w:rsidRPr="0080079E">
              <w:t>Firma podwykonawcy</w:t>
            </w:r>
          </w:p>
          <w:p w:rsidR="00895060" w:rsidRPr="0080079E" w:rsidRDefault="00895060" w:rsidP="00595BAF">
            <w:pPr>
              <w:jc w:val="center"/>
            </w:pPr>
            <w:r w:rsidRPr="0080079E">
              <w:t>(nazwa i adres)</w:t>
            </w:r>
          </w:p>
        </w:tc>
      </w:tr>
      <w:tr w:rsidR="00895060" w:rsidRPr="0080079E" w:rsidTr="00595BAF">
        <w:trPr>
          <w:trHeight w:val="775"/>
        </w:trPr>
        <w:tc>
          <w:tcPr>
            <w:tcW w:w="571" w:type="dxa"/>
            <w:vAlign w:val="center"/>
          </w:tcPr>
          <w:p w:rsidR="00895060" w:rsidRPr="0080079E" w:rsidRDefault="00895060" w:rsidP="00595BAF">
            <w:pPr>
              <w:spacing w:line="360" w:lineRule="auto"/>
              <w:jc w:val="center"/>
            </w:pPr>
            <w:r w:rsidRPr="0080079E">
              <w:t>1.</w:t>
            </w:r>
          </w:p>
        </w:tc>
        <w:tc>
          <w:tcPr>
            <w:tcW w:w="5280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  <w:tc>
          <w:tcPr>
            <w:tcW w:w="4208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</w:tr>
      <w:tr w:rsidR="00895060" w:rsidRPr="0080079E" w:rsidTr="00595BAF">
        <w:trPr>
          <w:trHeight w:val="775"/>
        </w:trPr>
        <w:tc>
          <w:tcPr>
            <w:tcW w:w="571" w:type="dxa"/>
            <w:vAlign w:val="center"/>
          </w:tcPr>
          <w:p w:rsidR="00895060" w:rsidRPr="0080079E" w:rsidRDefault="00895060" w:rsidP="00595BAF">
            <w:pPr>
              <w:spacing w:line="360" w:lineRule="auto"/>
              <w:jc w:val="center"/>
            </w:pPr>
            <w:r w:rsidRPr="0080079E">
              <w:t>2.</w:t>
            </w:r>
          </w:p>
        </w:tc>
        <w:tc>
          <w:tcPr>
            <w:tcW w:w="5280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  <w:tc>
          <w:tcPr>
            <w:tcW w:w="4208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</w:tr>
      <w:tr w:rsidR="00895060" w:rsidRPr="0080079E" w:rsidTr="00595BAF">
        <w:trPr>
          <w:trHeight w:val="775"/>
        </w:trPr>
        <w:tc>
          <w:tcPr>
            <w:tcW w:w="571" w:type="dxa"/>
            <w:vAlign w:val="center"/>
          </w:tcPr>
          <w:p w:rsidR="00895060" w:rsidRPr="0080079E" w:rsidRDefault="00895060" w:rsidP="00595BAF">
            <w:pPr>
              <w:spacing w:line="360" w:lineRule="auto"/>
              <w:jc w:val="center"/>
            </w:pPr>
            <w:r w:rsidRPr="0080079E">
              <w:t>3.</w:t>
            </w:r>
          </w:p>
        </w:tc>
        <w:tc>
          <w:tcPr>
            <w:tcW w:w="5280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  <w:tc>
          <w:tcPr>
            <w:tcW w:w="4208" w:type="dxa"/>
          </w:tcPr>
          <w:p w:rsidR="00895060" w:rsidRPr="0080079E" w:rsidRDefault="00895060" w:rsidP="00595BAF">
            <w:pPr>
              <w:spacing w:line="360" w:lineRule="auto"/>
              <w:jc w:val="both"/>
            </w:pPr>
          </w:p>
        </w:tc>
      </w:tr>
    </w:tbl>
    <w:p w:rsidR="00895060" w:rsidRPr="0080079E" w:rsidRDefault="00895060" w:rsidP="00895060">
      <w:pPr>
        <w:overflowPunct w:val="0"/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079E">
        <w:rPr>
          <w:rFonts w:ascii="Times New Roman" w:eastAsia="Times New Roman" w:hAnsi="Times New Roman" w:cs="Times New Roman"/>
          <w:lang w:eastAsia="pl-PL"/>
        </w:rPr>
        <w:t>W przypadku zatrudnienia podwykonawców, oświadczam/y że ponoszę/ponosimy całkowitą odpowiedzialność za działanie lub zaniechania działania wszystkich podwykonawców.</w:t>
      </w:r>
    </w:p>
    <w:p w:rsidR="00895060" w:rsidRPr="0080079E" w:rsidRDefault="00895060" w:rsidP="00895060">
      <w:pPr>
        <w:overflowPunct w:val="0"/>
        <w:autoSpaceDE w:val="0"/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95060" w:rsidRPr="0080079E" w:rsidRDefault="00895060" w:rsidP="00895060">
      <w:pPr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Arial Unicode MS" w:hAnsi="Times New Roman" w:cs="Times New Roman"/>
          <w:lang w:eastAsia="pl-PL"/>
        </w:rPr>
      </w:pPr>
      <w:r w:rsidRPr="0080079E">
        <w:rPr>
          <w:rFonts w:ascii="Times New Roman" w:eastAsia="Arial Unicode MS" w:hAnsi="Times New Roman" w:cs="Times New Roman"/>
          <w:lang w:eastAsia="pl-PL"/>
        </w:rPr>
        <w:t>Miejscowość, data: ….........................................</w:t>
      </w:r>
    </w:p>
    <w:p w:rsidR="00895060" w:rsidRPr="00B839B5" w:rsidRDefault="00895060" w:rsidP="00895060">
      <w:pPr>
        <w:shd w:val="clear" w:color="auto" w:fill="D9D9D9" w:themeFill="background1" w:themeFillShade="D9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80079E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formie elektronicznej i podpisać kwalifikowanym podpisem elektronicznym</w:t>
      </w:r>
      <w:r w:rsidRPr="0080079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 xml:space="preserve"> </w:t>
      </w:r>
      <w:r w:rsidRPr="0080079E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osoby uprawnionej do reprezentacji Wykonawcy]</w:t>
      </w:r>
    </w:p>
    <w:p w:rsidR="00895060" w:rsidRPr="00B839B5" w:rsidRDefault="00895060" w:rsidP="00895060">
      <w:pPr>
        <w:spacing w:after="0" w:line="240" w:lineRule="auto"/>
        <w:ind w:right="7369"/>
        <w:rPr>
          <w:rFonts w:ascii="Times New Roman" w:eastAsia="Arial Unicode MS" w:hAnsi="Times New Roman" w:cs="Times New Roman"/>
          <w:lang w:eastAsia="pl-PL"/>
        </w:rPr>
      </w:pPr>
    </w:p>
    <w:sectPr w:rsidR="00895060" w:rsidRPr="00B839B5" w:rsidSect="00EA4C1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851" w:header="170" w:footer="6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BAF" w:rsidRDefault="00595BAF" w:rsidP="00A13021">
      <w:pPr>
        <w:spacing w:after="0" w:line="240" w:lineRule="auto"/>
      </w:pPr>
      <w:r>
        <w:separator/>
      </w:r>
    </w:p>
  </w:endnote>
  <w:endnote w:type="continuationSeparator" w:id="0">
    <w:p w:rsidR="00595BAF" w:rsidRDefault="00595BAF" w:rsidP="00A1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PKE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MS Gothic"/>
    <w:charset w:val="80"/>
    <w:family w:val="roman"/>
    <w:pitch w:val="variable"/>
  </w:font>
  <w:font w:name="Droid Sans Fallback">
    <w:altName w:val="MS Gothic"/>
    <w:charset w:val="80"/>
    <w:family w:val="auto"/>
    <w:pitch w:val="variable"/>
    <w:sig w:usb0="00000001" w:usb1="08070000" w:usb2="00000010" w:usb3="00000000" w:csb0="00020000" w:csb1="00000000"/>
  </w:font>
  <w:font w:name="Droid Sans Devanagari">
    <w:altName w:val="Arial"/>
    <w:charset w:val="00"/>
    <w:family w:val="swiss"/>
    <w:pitch w:val="default"/>
  </w:font>
  <w:font w:name="Cumberland AMT">
    <w:altName w:val="Courier New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BAF" w:rsidRDefault="00595BAF" w:rsidP="00A130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5</w:t>
    </w:r>
    <w:r>
      <w:rPr>
        <w:rStyle w:val="Numerstrony"/>
      </w:rPr>
      <w:fldChar w:fldCharType="end"/>
    </w:r>
  </w:p>
  <w:p w:rsidR="00595BAF" w:rsidRDefault="00595BA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BAF" w:rsidRPr="005D1950" w:rsidRDefault="00595BAF" w:rsidP="00A13021">
    <w:pPr>
      <w:pStyle w:val="Stopka"/>
      <w:jc w:val="right"/>
      <w:rPr>
        <w:sz w:val="22"/>
      </w:rPr>
    </w:pPr>
    <w:r w:rsidRPr="005D1950">
      <w:rPr>
        <w:sz w:val="22"/>
      </w:rPr>
      <w:fldChar w:fldCharType="begin"/>
    </w:r>
    <w:r w:rsidRPr="005D1950">
      <w:rPr>
        <w:sz w:val="22"/>
      </w:rPr>
      <w:instrText>PAGE   \* MERGEFORMAT</w:instrText>
    </w:r>
    <w:r w:rsidRPr="005D1950">
      <w:rPr>
        <w:sz w:val="22"/>
      </w:rPr>
      <w:fldChar w:fldCharType="separate"/>
    </w:r>
    <w:r w:rsidR="0080079E">
      <w:rPr>
        <w:noProof/>
        <w:sz w:val="22"/>
      </w:rPr>
      <w:t>7</w:t>
    </w:r>
    <w:r w:rsidRPr="005D1950">
      <w:rPr>
        <w:sz w:val="22"/>
      </w:rPr>
      <w:fldChar w:fldCharType="end"/>
    </w:r>
  </w:p>
  <w:p w:rsidR="00595BAF" w:rsidRPr="006C4D3E" w:rsidRDefault="00BC4334" w:rsidP="00BC4334">
    <w:pPr>
      <w:pStyle w:val="Stopka"/>
      <w:jc w:val="center"/>
      <w:rPr>
        <w:i/>
        <w:sz w:val="22"/>
        <w:szCs w:val="22"/>
      </w:rPr>
    </w:pPr>
    <w:r w:rsidRPr="005D1950">
      <w:rPr>
        <w:i/>
        <w:sz w:val="22"/>
        <w:szCs w:val="22"/>
      </w:rPr>
      <w:t>Przetarg nieograniczony nr POUZ-361</w:t>
    </w:r>
    <w:r w:rsidR="005D1950" w:rsidRPr="005D1950">
      <w:rPr>
        <w:i/>
        <w:sz w:val="22"/>
        <w:szCs w:val="22"/>
      </w:rPr>
      <w:t>/296/</w:t>
    </w:r>
    <w:r w:rsidRPr="005D1950">
      <w:rPr>
        <w:i/>
        <w:sz w:val="22"/>
        <w:szCs w:val="22"/>
      </w:rPr>
      <w:t>202</w:t>
    </w:r>
    <w:r w:rsidR="00D544C4" w:rsidRPr="005D1950">
      <w:rPr>
        <w:i/>
        <w:sz w:val="22"/>
        <w:szCs w:val="22"/>
      </w:rPr>
      <w:t>5</w:t>
    </w:r>
    <w:r w:rsidRPr="005D1950">
      <w:rPr>
        <w:i/>
        <w:sz w:val="22"/>
        <w:szCs w:val="22"/>
      </w:rPr>
      <w:t>/CeNT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BAF" w:rsidRPr="006D4C64" w:rsidRDefault="00595BAF" w:rsidP="00A13021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BAF" w:rsidRDefault="00595BAF" w:rsidP="00A13021">
      <w:pPr>
        <w:spacing w:after="0" w:line="240" w:lineRule="auto"/>
      </w:pPr>
      <w:r>
        <w:separator/>
      </w:r>
    </w:p>
  </w:footnote>
  <w:footnote w:type="continuationSeparator" w:id="0">
    <w:p w:rsidR="00595BAF" w:rsidRDefault="00595BAF" w:rsidP="00A1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BAF" w:rsidRDefault="00595BAF" w:rsidP="00A13021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</w:lvl>
  </w:abstractNum>
  <w:abstractNum w:abstractNumId="2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0"/>
      </w:pPr>
    </w:lvl>
  </w:abstractNum>
  <w:abstractNum w:abstractNumId="3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00000027"/>
    <w:multiLevelType w:val="singleLevel"/>
    <w:tmpl w:val="80F478E4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5" w15:restartNumberingAfterBreak="0">
    <w:nsid w:val="00D177A4"/>
    <w:multiLevelType w:val="hybridMultilevel"/>
    <w:tmpl w:val="2786CC14"/>
    <w:lvl w:ilvl="0" w:tplc="97460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0B2604"/>
    <w:multiLevelType w:val="hybridMultilevel"/>
    <w:tmpl w:val="4DC83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F16DB3"/>
    <w:multiLevelType w:val="hybridMultilevel"/>
    <w:tmpl w:val="0D78F5D4"/>
    <w:lvl w:ilvl="0" w:tplc="9A1C88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3633DB"/>
    <w:multiLevelType w:val="hybridMultilevel"/>
    <w:tmpl w:val="E3140BFA"/>
    <w:lvl w:ilvl="0" w:tplc="F1DC23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3025D70"/>
    <w:multiLevelType w:val="hybridMultilevel"/>
    <w:tmpl w:val="F20E8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30BD0"/>
    <w:multiLevelType w:val="hybridMultilevel"/>
    <w:tmpl w:val="BC3A95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574326"/>
    <w:multiLevelType w:val="hybridMultilevel"/>
    <w:tmpl w:val="74543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469FD"/>
    <w:multiLevelType w:val="hybridMultilevel"/>
    <w:tmpl w:val="2D627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A39F5"/>
    <w:multiLevelType w:val="hybridMultilevel"/>
    <w:tmpl w:val="2766DAAE"/>
    <w:lvl w:ilvl="0" w:tplc="12F815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0C5C82"/>
    <w:multiLevelType w:val="hybridMultilevel"/>
    <w:tmpl w:val="526EA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51D3A"/>
    <w:multiLevelType w:val="hybridMultilevel"/>
    <w:tmpl w:val="2364F558"/>
    <w:lvl w:ilvl="0" w:tplc="E50CA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16625"/>
    <w:multiLevelType w:val="hybridMultilevel"/>
    <w:tmpl w:val="EEF03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10BE9"/>
    <w:multiLevelType w:val="hybridMultilevel"/>
    <w:tmpl w:val="1FA435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B11C129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0D5E74"/>
    <w:multiLevelType w:val="hybridMultilevel"/>
    <w:tmpl w:val="92CC2F12"/>
    <w:lvl w:ilvl="0" w:tplc="A6EE7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316AE9"/>
    <w:multiLevelType w:val="hybridMultilevel"/>
    <w:tmpl w:val="994A2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F52"/>
    <w:multiLevelType w:val="hybridMultilevel"/>
    <w:tmpl w:val="66C058CE"/>
    <w:lvl w:ilvl="0" w:tplc="167E4C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114D0A"/>
    <w:multiLevelType w:val="hybridMultilevel"/>
    <w:tmpl w:val="555E5A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412104"/>
    <w:multiLevelType w:val="hybridMultilevel"/>
    <w:tmpl w:val="844E0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37680F"/>
    <w:multiLevelType w:val="hybridMultilevel"/>
    <w:tmpl w:val="8F6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B17FA"/>
    <w:multiLevelType w:val="hybridMultilevel"/>
    <w:tmpl w:val="F1D07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07E35"/>
    <w:multiLevelType w:val="hybridMultilevel"/>
    <w:tmpl w:val="251613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40780"/>
    <w:multiLevelType w:val="hybridMultilevel"/>
    <w:tmpl w:val="C5422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4EF5195"/>
    <w:multiLevelType w:val="hybridMultilevel"/>
    <w:tmpl w:val="2D627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96CEA"/>
    <w:multiLevelType w:val="hybridMultilevel"/>
    <w:tmpl w:val="CDD88DDC"/>
    <w:lvl w:ilvl="0" w:tplc="83C244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7AA0CDF"/>
    <w:multiLevelType w:val="hybridMultilevel"/>
    <w:tmpl w:val="170ED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155FD"/>
    <w:multiLevelType w:val="hybridMultilevel"/>
    <w:tmpl w:val="7EF84C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86927F0"/>
    <w:multiLevelType w:val="hybridMultilevel"/>
    <w:tmpl w:val="28023208"/>
    <w:name w:val="WW8Num192"/>
    <w:lvl w:ilvl="0" w:tplc="F544F9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3522A85E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hint="default"/>
        <w:strike w:val="0"/>
        <w:dstrike w:val="0"/>
      </w:rPr>
    </w:lvl>
    <w:lvl w:ilvl="2" w:tplc="5D141D72">
      <w:start w:val="1"/>
      <w:numFmt w:val="bullet"/>
      <w:lvlText w:val=""/>
      <w:lvlJc w:val="left"/>
      <w:pPr>
        <w:tabs>
          <w:tab w:val="num" w:pos="2332"/>
        </w:tabs>
        <w:ind w:left="2337" w:hanging="35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5D0463"/>
    <w:multiLevelType w:val="hybridMultilevel"/>
    <w:tmpl w:val="2D627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E7924"/>
    <w:multiLevelType w:val="hybridMultilevel"/>
    <w:tmpl w:val="8FD68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42891"/>
    <w:multiLevelType w:val="hybridMultilevel"/>
    <w:tmpl w:val="E4504D9C"/>
    <w:lvl w:ilvl="0" w:tplc="4D425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776B74"/>
    <w:multiLevelType w:val="hybridMultilevel"/>
    <w:tmpl w:val="DD967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0533D"/>
    <w:multiLevelType w:val="hybridMultilevel"/>
    <w:tmpl w:val="6E5A08E2"/>
    <w:lvl w:ilvl="0" w:tplc="51522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5C257B"/>
    <w:multiLevelType w:val="hybridMultilevel"/>
    <w:tmpl w:val="9608378C"/>
    <w:name w:val="WW8Num7422423"/>
    <w:lvl w:ilvl="0" w:tplc="AAB0C1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D4C6B39"/>
    <w:multiLevelType w:val="hybridMultilevel"/>
    <w:tmpl w:val="74903A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EE41C0E"/>
    <w:multiLevelType w:val="hybridMultilevel"/>
    <w:tmpl w:val="6C462602"/>
    <w:lvl w:ilvl="0" w:tplc="58F046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26663B"/>
    <w:multiLevelType w:val="hybridMultilevel"/>
    <w:tmpl w:val="271A53BC"/>
    <w:lvl w:ilvl="0" w:tplc="403823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4C8167B"/>
    <w:multiLevelType w:val="hybridMultilevel"/>
    <w:tmpl w:val="2F5A1878"/>
    <w:lvl w:ilvl="0" w:tplc="A6EE7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5FC385A"/>
    <w:multiLevelType w:val="hybridMultilevel"/>
    <w:tmpl w:val="9A461056"/>
    <w:lvl w:ilvl="0" w:tplc="A6EE7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AF052AE"/>
    <w:multiLevelType w:val="hybridMultilevel"/>
    <w:tmpl w:val="DD4EB524"/>
    <w:lvl w:ilvl="0" w:tplc="415E2A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B015F9A"/>
    <w:multiLevelType w:val="hybridMultilevel"/>
    <w:tmpl w:val="C8389B4C"/>
    <w:lvl w:ilvl="0" w:tplc="6C9ABD4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AB586B"/>
    <w:multiLevelType w:val="hybridMultilevel"/>
    <w:tmpl w:val="8112F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B0A46"/>
    <w:multiLevelType w:val="hybridMultilevel"/>
    <w:tmpl w:val="2D627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52570D"/>
    <w:multiLevelType w:val="hybridMultilevel"/>
    <w:tmpl w:val="B3488070"/>
    <w:styleLink w:val="List13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73C36054"/>
    <w:multiLevelType w:val="hybridMultilevel"/>
    <w:tmpl w:val="6DD6384A"/>
    <w:lvl w:ilvl="0" w:tplc="9AFE97AE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A9B677D"/>
    <w:multiLevelType w:val="hybridMultilevel"/>
    <w:tmpl w:val="6CF0AB6C"/>
    <w:lvl w:ilvl="0" w:tplc="3356B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C74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4A813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315180"/>
    <w:multiLevelType w:val="hybridMultilevel"/>
    <w:tmpl w:val="B9544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B21094"/>
    <w:multiLevelType w:val="hybridMultilevel"/>
    <w:tmpl w:val="0D249FE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</w:lvl>
    <w:lvl w:ilvl="2" w:tplc="FFFFFFFF">
      <w:start w:val="1"/>
      <w:numFmt w:val="lowerLetter"/>
      <w:lvlText w:val="%3)"/>
      <w:lvlJc w:val="left"/>
      <w:pPr>
        <w:tabs>
          <w:tab w:val="num" w:pos="2010"/>
        </w:tabs>
        <w:ind w:left="2010" w:hanging="3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45"/>
  </w:num>
  <w:num w:numId="5">
    <w:abstractNumId w:val="51"/>
  </w:num>
  <w:num w:numId="6">
    <w:abstractNumId w:val="3"/>
  </w:num>
  <w:num w:numId="7">
    <w:abstractNumId w:val="47"/>
  </w:num>
  <w:num w:numId="8">
    <w:abstractNumId w:val="5"/>
  </w:num>
  <w:num w:numId="9">
    <w:abstractNumId w:val="33"/>
  </w:num>
  <w:num w:numId="10">
    <w:abstractNumId w:val="44"/>
  </w:num>
  <w:num w:numId="11">
    <w:abstractNumId w:val="19"/>
  </w:num>
  <w:num w:numId="12">
    <w:abstractNumId w:val="17"/>
  </w:num>
  <w:num w:numId="13">
    <w:abstractNumId w:val="26"/>
  </w:num>
  <w:num w:numId="14">
    <w:abstractNumId w:val="24"/>
  </w:num>
  <w:num w:numId="15">
    <w:abstractNumId w:val="48"/>
  </w:num>
  <w:num w:numId="16">
    <w:abstractNumId w:val="9"/>
  </w:num>
  <w:num w:numId="17">
    <w:abstractNumId w:val="31"/>
  </w:num>
  <w:num w:numId="18">
    <w:abstractNumId w:val="54"/>
  </w:num>
  <w:num w:numId="19">
    <w:abstractNumId w:val="53"/>
  </w:num>
  <w:num w:numId="20">
    <w:abstractNumId w:val="42"/>
  </w:num>
  <w:num w:numId="21">
    <w:abstractNumId w:val="32"/>
  </w:num>
  <w:num w:numId="22">
    <w:abstractNumId w:val="50"/>
  </w:num>
  <w:num w:numId="23">
    <w:abstractNumId w:val="40"/>
    <w:lvlOverride w:ilvl="0">
      <w:startOverride w:val="1"/>
    </w:lvlOverride>
  </w:num>
  <w:num w:numId="24">
    <w:abstractNumId w:val="28"/>
    <w:lvlOverride w:ilvl="0">
      <w:startOverride w:val="1"/>
    </w:lvlOverride>
  </w:num>
  <w:num w:numId="25">
    <w:abstractNumId w:val="14"/>
  </w:num>
  <w:num w:numId="26">
    <w:abstractNumId w:val="15"/>
  </w:num>
  <w:num w:numId="27">
    <w:abstractNumId w:val="23"/>
  </w:num>
  <w:num w:numId="28">
    <w:abstractNumId w:val="13"/>
  </w:num>
  <w:num w:numId="29">
    <w:abstractNumId w:val="20"/>
  </w:num>
  <w:num w:numId="30">
    <w:abstractNumId w:val="21"/>
  </w:num>
  <w:num w:numId="31">
    <w:abstractNumId w:val="37"/>
  </w:num>
  <w:num w:numId="32">
    <w:abstractNumId w:val="52"/>
  </w:num>
  <w:num w:numId="33">
    <w:abstractNumId w:val="35"/>
  </w:num>
  <w:num w:numId="34">
    <w:abstractNumId w:val="27"/>
  </w:num>
  <w:num w:numId="35">
    <w:abstractNumId w:val="6"/>
  </w:num>
  <w:num w:numId="36">
    <w:abstractNumId w:val="29"/>
  </w:num>
  <w:num w:numId="37">
    <w:abstractNumId w:val="30"/>
  </w:num>
  <w:num w:numId="38">
    <w:abstractNumId w:val="22"/>
  </w:num>
  <w:num w:numId="39">
    <w:abstractNumId w:val="43"/>
  </w:num>
  <w:num w:numId="40">
    <w:abstractNumId w:val="11"/>
  </w:num>
  <w:num w:numId="41">
    <w:abstractNumId w:val="7"/>
  </w:num>
  <w:num w:numId="42">
    <w:abstractNumId w:val="10"/>
  </w:num>
  <w:num w:numId="43">
    <w:abstractNumId w:val="16"/>
  </w:num>
  <w:num w:numId="44">
    <w:abstractNumId w:val="36"/>
  </w:num>
  <w:num w:numId="45">
    <w:abstractNumId w:val="38"/>
  </w:num>
  <w:num w:numId="46">
    <w:abstractNumId w:val="8"/>
  </w:num>
  <w:num w:numId="47">
    <w:abstractNumId w:val="25"/>
  </w:num>
  <w:num w:numId="48">
    <w:abstractNumId w:val="46"/>
  </w:num>
  <w:num w:numId="49">
    <w:abstractNumId w:val="12"/>
  </w:num>
  <w:num w:numId="50">
    <w:abstractNumId w:val="49"/>
  </w:num>
  <w:num w:numId="51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350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21"/>
    <w:rsid w:val="00000895"/>
    <w:rsid w:val="000027ED"/>
    <w:rsid w:val="00003B10"/>
    <w:rsid w:val="00007700"/>
    <w:rsid w:val="000111D3"/>
    <w:rsid w:val="00011DE0"/>
    <w:rsid w:val="00022EC3"/>
    <w:rsid w:val="00024F98"/>
    <w:rsid w:val="00027550"/>
    <w:rsid w:val="00030260"/>
    <w:rsid w:val="00030325"/>
    <w:rsid w:val="000330AE"/>
    <w:rsid w:val="00034342"/>
    <w:rsid w:val="00037329"/>
    <w:rsid w:val="000423CE"/>
    <w:rsid w:val="00042B40"/>
    <w:rsid w:val="00044EF3"/>
    <w:rsid w:val="00051B43"/>
    <w:rsid w:val="000524D1"/>
    <w:rsid w:val="00061366"/>
    <w:rsid w:val="00063597"/>
    <w:rsid w:val="00064BC7"/>
    <w:rsid w:val="00065329"/>
    <w:rsid w:val="00071FFB"/>
    <w:rsid w:val="0007262C"/>
    <w:rsid w:val="000735C7"/>
    <w:rsid w:val="00074BCD"/>
    <w:rsid w:val="00074D9C"/>
    <w:rsid w:val="00075914"/>
    <w:rsid w:val="000822CC"/>
    <w:rsid w:val="0008261B"/>
    <w:rsid w:val="000841F3"/>
    <w:rsid w:val="000844FE"/>
    <w:rsid w:val="00084DA1"/>
    <w:rsid w:val="0008609A"/>
    <w:rsid w:val="0008609C"/>
    <w:rsid w:val="00087F92"/>
    <w:rsid w:val="00090C0A"/>
    <w:rsid w:val="00091691"/>
    <w:rsid w:val="000928E7"/>
    <w:rsid w:val="00094704"/>
    <w:rsid w:val="00096512"/>
    <w:rsid w:val="000970A3"/>
    <w:rsid w:val="00097190"/>
    <w:rsid w:val="000A1EC9"/>
    <w:rsid w:val="000A4A10"/>
    <w:rsid w:val="000A6022"/>
    <w:rsid w:val="000B25BA"/>
    <w:rsid w:val="000B32F5"/>
    <w:rsid w:val="000B330F"/>
    <w:rsid w:val="000B3519"/>
    <w:rsid w:val="000B6528"/>
    <w:rsid w:val="000B6EE2"/>
    <w:rsid w:val="000B7346"/>
    <w:rsid w:val="000C2368"/>
    <w:rsid w:val="000C3A1E"/>
    <w:rsid w:val="000C6FD2"/>
    <w:rsid w:val="000D47BE"/>
    <w:rsid w:val="000D63A3"/>
    <w:rsid w:val="000D6F69"/>
    <w:rsid w:val="000D7530"/>
    <w:rsid w:val="000E0914"/>
    <w:rsid w:val="000E412B"/>
    <w:rsid w:val="000E6CFD"/>
    <w:rsid w:val="000E7406"/>
    <w:rsid w:val="000F42E0"/>
    <w:rsid w:val="000F7441"/>
    <w:rsid w:val="001016A6"/>
    <w:rsid w:val="001023BD"/>
    <w:rsid w:val="001045FC"/>
    <w:rsid w:val="00105081"/>
    <w:rsid w:val="00105851"/>
    <w:rsid w:val="001064D9"/>
    <w:rsid w:val="00107D67"/>
    <w:rsid w:val="0011008A"/>
    <w:rsid w:val="00110EC6"/>
    <w:rsid w:val="00121B90"/>
    <w:rsid w:val="0012342F"/>
    <w:rsid w:val="001250A9"/>
    <w:rsid w:val="001256C3"/>
    <w:rsid w:val="00126655"/>
    <w:rsid w:val="001274B3"/>
    <w:rsid w:val="001278CE"/>
    <w:rsid w:val="0012790E"/>
    <w:rsid w:val="001333D6"/>
    <w:rsid w:val="001339D9"/>
    <w:rsid w:val="00133F5F"/>
    <w:rsid w:val="00137928"/>
    <w:rsid w:val="001448E6"/>
    <w:rsid w:val="00151E6F"/>
    <w:rsid w:val="00151F1F"/>
    <w:rsid w:val="0015746A"/>
    <w:rsid w:val="001577F6"/>
    <w:rsid w:val="00160655"/>
    <w:rsid w:val="00163D67"/>
    <w:rsid w:val="00171DA8"/>
    <w:rsid w:val="00172747"/>
    <w:rsid w:val="00173A8D"/>
    <w:rsid w:val="00174DC7"/>
    <w:rsid w:val="001772B9"/>
    <w:rsid w:val="00177DAE"/>
    <w:rsid w:val="00180A2D"/>
    <w:rsid w:val="00183E19"/>
    <w:rsid w:val="00184A4D"/>
    <w:rsid w:val="00192493"/>
    <w:rsid w:val="00193F5F"/>
    <w:rsid w:val="001A070E"/>
    <w:rsid w:val="001A1386"/>
    <w:rsid w:val="001A1B2F"/>
    <w:rsid w:val="001A5075"/>
    <w:rsid w:val="001A6580"/>
    <w:rsid w:val="001B35C2"/>
    <w:rsid w:val="001B74AC"/>
    <w:rsid w:val="001C060C"/>
    <w:rsid w:val="001C5CF8"/>
    <w:rsid w:val="001C684A"/>
    <w:rsid w:val="001D5FC8"/>
    <w:rsid w:val="001E5424"/>
    <w:rsid w:val="001E5A14"/>
    <w:rsid w:val="001F2EF0"/>
    <w:rsid w:val="001F39B2"/>
    <w:rsid w:val="001F4568"/>
    <w:rsid w:val="001F615A"/>
    <w:rsid w:val="00200533"/>
    <w:rsid w:val="0020246A"/>
    <w:rsid w:val="00204D6D"/>
    <w:rsid w:val="00207B76"/>
    <w:rsid w:val="00210BBF"/>
    <w:rsid w:val="00212AE6"/>
    <w:rsid w:val="00217001"/>
    <w:rsid w:val="002264EA"/>
    <w:rsid w:val="00232461"/>
    <w:rsid w:val="00243D01"/>
    <w:rsid w:val="00246540"/>
    <w:rsid w:val="00250070"/>
    <w:rsid w:val="00250151"/>
    <w:rsid w:val="002524E3"/>
    <w:rsid w:val="00253F0B"/>
    <w:rsid w:val="00256A6E"/>
    <w:rsid w:val="00266965"/>
    <w:rsid w:val="002759E8"/>
    <w:rsid w:val="002763CA"/>
    <w:rsid w:val="002768A5"/>
    <w:rsid w:val="00281C23"/>
    <w:rsid w:val="00281E5B"/>
    <w:rsid w:val="00282426"/>
    <w:rsid w:val="00282D23"/>
    <w:rsid w:val="00284F17"/>
    <w:rsid w:val="00286FE6"/>
    <w:rsid w:val="0029062F"/>
    <w:rsid w:val="002931D7"/>
    <w:rsid w:val="002948E2"/>
    <w:rsid w:val="00294CFD"/>
    <w:rsid w:val="00294EE0"/>
    <w:rsid w:val="002968C5"/>
    <w:rsid w:val="002969F0"/>
    <w:rsid w:val="0029731A"/>
    <w:rsid w:val="002975D8"/>
    <w:rsid w:val="002A0259"/>
    <w:rsid w:val="002A51D6"/>
    <w:rsid w:val="002A62F4"/>
    <w:rsid w:val="002B150F"/>
    <w:rsid w:val="002B60E3"/>
    <w:rsid w:val="002B6602"/>
    <w:rsid w:val="002C017E"/>
    <w:rsid w:val="002C0324"/>
    <w:rsid w:val="002C048A"/>
    <w:rsid w:val="002C09E9"/>
    <w:rsid w:val="002C0E66"/>
    <w:rsid w:val="002C468B"/>
    <w:rsid w:val="002C6559"/>
    <w:rsid w:val="002D08ED"/>
    <w:rsid w:val="002D2566"/>
    <w:rsid w:val="002D44C8"/>
    <w:rsid w:val="002D4AC8"/>
    <w:rsid w:val="002D4DA0"/>
    <w:rsid w:val="002D6A63"/>
    <w:rsid w:val="002D6D12"/>
    <w:rsid w:val="002D7268"/>
    <w:rsid w:val="002D7739"/>
    <w:rsid w:val="002E0199"/>
    <w:rsid w:val="002E20CE"/>
    <w:rsid w:val="002E2E1F"/>
    <w:rsid w:val="002F609E"/>
    <w:rsid w:val="002F6953"/>
    <w:rsid w:val="003010FD"/>
    <w:rsid w:val="00301879"/>
    <w:rsid w:val="00302433"/>
    <w:rsid w:val="00305003"/>
    <w:rsid w:val="00305616"/>
    <w:rsid w:val="0030584A"/>
    <w:rsid w:val="00306971"/>
    <w:rsid w:val="0031158A"/>
    <w:rsid w:val="0031190A"/>
    <w:rsid w:val="00317990"/>
    <w:rsid w:val="00317B48"/>
    <w:rsid w:val="003200EC"/>
    <w:rsid w:val="003249F7"/>
    <w:rsid w:val="003250F7"/>
    <w:rsid w:val="00325306"/>
    <w:rsid w:val="00325909"/>
    <w:rsid w:val="003312C4"/>
    <w:rsid w:val="00334A16"/>
    <w:rsid w:val="00336C2B"/>
    <w:rsid w:val="0034515B"/>
    <w:rsid w:val="00345508"/>
    <w:rsid w:val="00350A85"/>
    <w:rsid w:val="003523BB"/>
    <w:rsid w:val="00353A72"/>
    <w:rsid w:val="00355270"/>
    <w:rsid w:val="00355F2F"/>
    <w:rsid w:val="00357A2C"/>
    <w:rsid w:val="00361857"/>
    <w:rsid w:val="0036424B"/>
    <w:rsid w:val="00364C78"/>
    <w:rsid w:val="00366188"/>
    <w:rsid w:val="003661AF"/>
    <w:rsid w:val="00367DB0"/>
    <w:rsid w:val="0037416F"/>
    <w:rsid w:val="003758B7"/>
    <w:rsid w:val="00375ADE"/>
    <w:rsid w:val="00380665"/>
    <w:rsid w:val="003808FE"/>
    <w:rsid w:val="003874D2"/>
    <w:rsid w:val="0038750C"/>
    <w:rsid w:val="00391168"/>
    <w:rsid w:val="00392760"/>
    <w:rsid w:val="003938D5"/>
    <w:rsid w:val="003941C5"/>
    <w:rsid w:val="00397958"/>
    <w:rsid w:val="003A1A5F"/>
    <w:rsid w:val="003A27E0"/>
    <w:rsid w:val="003A2D9B"/>
    <w:rsid w:val="003A5A0B"/>
    <w:rsid w:val="003A683C"/>
    <w:rsid w:val="003A6ECA"/>
    <w:rsid w:val="003B367F"/>
    <w:rsid w:val="003B49AE"/>
    <w:rsid w:val="003B6448"/>
    <w:rsid w:val="003B7D80"/>
    <w:rsid w:val="003C00C4"/>
    <w:rsid w:val="003C1395"/>
    <w:rsid w:val="003C1EC8"/>
    <w:rsid w:val="003C29A0"/>
    <w:rsid w:val="003C5204"/>
    <w:rsid w:val="003D01EE"/>
    <w:rsid w:val="003D1BDE"/>
    <w:rsid w:val="003D2ED1"/>
    <w:rsid w:val="003D5E4F"/>
    <w:rsid w:val="003D6148"/>
    <w:rsid w:val="003E01C1"/>
    <w:rsid w:val="003E2F69"/>
    <w:rsid w:val="003E790C"/>
    <w:rsid w:val="003F144B"/>
    <w:rsid w:val="003F2CD1"/>
    <w:rsid w:val="003F39C7"/>
    <w:rsid w:val="003F48F8"/>
    <w:rsid w:val="003F5400"/>
    <w:rsid w:val="003F662E"/>
    <w:rsid w:val="003F6AC5"/>
    <w:rsid w:val="003F7942"/>
    <w:rsid w:val="00402E31"/>
    <w:rsid w:val="00403D74"/>
    <w:rsid w:val="0040431B"/>
    <w:rsid w:val="004065FA"/>
    <w:rsid w:val="00410346"/>
    <w:rsid w:val="0041062E"/>
    <w:rsid w:val="004106BB"/>
    <w:rsid w:val="00410D5C"/>
    <w:rsid w:val="00412056"/>
    <w:rsid w:val="004126AC"/>
    <w:rsid w:val="00415BCE"/>
    <w:rsid w:val="0041668F"/>
    <w:rsid w:val="00417561"/>
    <w:rsid w:val="004175C4"/>
    <w:rsid w:val="00420E2E"/>
    <w:rsid w:val="004243BF"/>
    <w:rsid w:val="004246F6"/>
    <w:rsid w:val="00425FE1"/>
    <w:rsid w:val="00426915"/>
    <w:rsid w:val="004277F8"/>
    <w:rsid w:val="00435EAD"/>
    <w:rsid w:val="004377CE"/>
    <w:rsid w:val="00440A02"/>
    <w:rsid w:val="00441237"/>
    <w:rsid w:val="00441F6B"/>
    <w:rsid w:val="0044706B"/>
    <w:rsid w:val="0045043B"/>
    <w:rsid w:val="00452D16"/>
    <w:rsid w:val="004535AB"/>
    <w:rsid w:val="004543D8"/>
    <w:rsid w:val="00455AB9"/>
    <w:rsid w:val="004571C3"/>
    <w:rsid w:val="00460622"/>
    <w:rsid w:val="004668B0"/>
    <w:rsid w:val="00473293"/>
    <w:rsid w:val="00473722"/>
    <w:rsid w:val="00475B3D"/>
    <w:rsid w:val="0047644B"/>
    <w:rsid w:val="00476C71"/>
    <w:rsid w:val="0048221F"/>
    <w:rsid w:val="004861A6"/>
    <w:rsid w:val="00487310"/>
    <w:rsid w:val="00487D98"/>
    <w:rsid w:val="00490183"/>
    <w:rsid w:val="004902D5"/>
    <w:rsid w:val="00490779"/>
    <w:rsid w:val="00491E7D"/>
    <w:rsid w:val="00492C6E"/>
    <w:rsid w:val="00494D92"/>
    <w:rsid w:val="00496FCB"/>
    <w:rsid w:val="004A1538"/>
    <w:rsid w:val="004A1D1D"/>
    <w:rsid w:val="004A6676"/>
    <w:rsid w:val="004B2FCA"/>
    <w:rsid w:val="004B52FB"/>
    <w:rsid w:val="004B73A7"/>
    <w:rsid w:val="004C05CF"/>
    <w:rsid w:val="004C3EE4"/>
    <w:rsid w:val="004C49B9"/>
    <w:rsid w:val="004C49F2"/>
    <w:rsid w:val="004C6D0E"/>
    <w:rsid w:val="004C7D7E"/>
    <w:rsid w:val="004D3C49"/>
    <w:rsid w:val="004D4101"/>
    <w:rsid w:val="004D6ABF"/>
    <w:rsid w:val="004D7A11"/>
    <w:rsid w:val="004E153C"/>
    <w:rsid w:val="004E156D"/>
    <w:rsid w:val="004E1673"/>
    <w:rsid w:val="004E184D"/>
    <w:rsid w:val="004E3036"/>
    <w:rsid w:val="004E57F8"/>
    <w:rsid w:val="004E60AE"/>
    <w:rsid w:val="004E663D"/>
    <w:rsid w:val="004F31F4"/>
    <w:rsid w:val="004F4515"/>
    <w:rsid w:val="004F64BB"/>
    <w:rsid w:val="004F6CBA"/>
    <w:rsid w:val="00500802"/>
    <w:rsid w:val="0050405A"/>
    <w:rsid w:val="00504FA5"/>
    <w:rsid w:val="00504FD7"/>
    <w:rsid w:val="005054EF"/>
    <w:rsid w:val="005056FA"/>
    <w:rsid w:val="005153C3"/>
    <w:rsid w:val="005178A4"/>
    <w:rsid w:val="0052150C"/>
    <w:rsid w:val="00524565"/>
    <w:rsid w:val="0053201F"/>
    <w:rsid w:val="00532EBD"/>
    <w:rsid w:val="00533BD4"/>
    <w:rsid w:val="00534FE6"/>
    <w:rsid w:val="005368AF"/>
    <w:rsid w:val="00537DE0"/>
    <w:rsid w:val="00540D9D"/>
    <w:rsid w:val="005410F2"/>
    <w:rsid w:val="00541D8B"/>
    <w:rsid w:val="00544A70"/>
    <w:rsid w:val="00547A31"/>
    <w:rsid w:val="00550177"/>
    <w:rsid w:val="00550AAC"/>
    <w:rsid w:val="005610AA"/>
    <w:rsid w:val="0056527E"/>
    <w:rsid w:val="0056723A"/>
    <w:rsid w:val="00567786"/>
    <w:rsid w:val="00567A9B"/>
    <w:rsid w:val="005709C0"/>
    <w:rsid w:val="00572F82"/>
    <w:rsid w:val="005741A6"/>
    <w:rsid w:val="0057579A"/>
    <w:rsid w:val="00576621"/>
    <w:rsid w:val="00576DA2"/>
    <w:rsid w:val="0058631A"/>
    <w:rsid w:val="00586AB7"/>
    <w:rsid w:val="0059271E"/>
    <w:rsid w:val="00594BCC"/>
    <w:rsid w:val="00595BAF"/>
    <w:rsid w:val="0059754E"/>
    <w:rsid w:val="00597774"/>
    <w:rsid w:val="00597C94"/>
    <w:rsid w:val="00597F19"/>
    <w:rsid w:val="005A1724"/>
    <w:rsid w:val="005B5008"/>
    <w:rsid w:val="005B5CB0"/>
    <w:rsid w:val="005B692E"/>
    <w:rsid w:val="005C01A0"/>
    <w:rsid w:val="005C1EBB"/>
    <w:rsid w:val="005C37A8"/>
    <w:rsid w:val="005C4E2B"/>
    <w:rsid w:val="005D1950"/>
    <w:rsid w:val="005D2D4C"/>
    <w:rsid w:val="005D3B1C"/>
    <w:rsid w:val="005D5EFE"/>
    <w:rsid w:val="005E1D54"/>
    <w:rsid w:val="005E47F7"/>
    <w:rsid w:val="005E4FB9"/>
    <w:rsid w:val="005E6D47"/>
    <w:rsid w:val="005F1348"/>
    <w:rsid w:val="00604798"/>
    <w:rsid w:val="00606739"/>
    <w:rsid w:val="00606F05"/>
    <w:rsid w:val="00607EB1"/>
    <w:rsid w:val="00610C31"/>
    <w:rsid w:val="00615510"/>
    <w:rsid w:val="006155C1"/>
    <w:rsid w:val="006158F7"/>
    <w:rsid w:val="0061614D"/>
    <w:rsid w:val="00622FD9"/>
    <w:rsid w:val="00624BE8"/>
    <w:rsid w:val="00625101"/>
    <w:rsid w:val="006350E4"/>
    <w:rsid w:val="006353AA"/>
    <w:rsid w:val="00635408"/>
    <w:rsid w:val="00635542"/>
    <w:rsid w:val="00635AD8"/>
    <w:rsid w:val="00636729"/>
    <w:rsid w:val="0064246B"/>
    <w:rsid w:val="006445F0"/>
    <w:rsid w:val="00645F15"/>
    <w:rsid w:val="006471BE"/>
    <w:rsid w:val="00654806"/>
    <w:rsid w:val="0065518A"/>
    <w:rsid w:val="0065776D"/>
    <w:rsid w:val="006624EF"/>
    <w:rsid w:val="00662C11"/>
    <w:rsid w:val="006652E4"/>
    <w:rsid w:val="00672E3A"/>
    <w:rsid w:val="006740AA"/>
    <w:rsid w:val="00674763"/>
    <w:rsid w:val="00674D09"/>
    <w:rsid w:val="0067520D"/>
    <w:rsid w:val="00680307"/>
    <w:rsid w:val="00683293"/>
    <w:rsid w:val="00683661"/>
    <w:rsid w:val="00685E5A"/>
    <w:rsid w:val="00686E9B"/>
    <w:rsid w:val="00687CB4"/>
    <w:rsid w:val="00691D13"/>
    <w:rsid w:val="00691DD4"/>
    <w:rsid w:val="006934F9"/>
    <w:rsid w:val="00695D01"/>
    <w:rsid w:val="006967E0"/>
    <w:rsid w:val="006A03BF"/>
    <w:rsid w:val="006A062A"/>
    <w:rsid w:val="006A3031"/>
    <w:rsid w:val="006A32F1"/>
    <w:rsid w:val="006A5111"/>
    <w:rsid w:val="006A715C"/>
    <w:rsid w:val="006B0E37"/>
    <w:rsid w:val="006B2662"/>
    <w:rsid w:val="006B2DCF"/>
    <w:rsid w:val="006B32F2"/>
    <w:rsid w:val="006B5469"/>
    <w:rsid w:val="006B7B9D"/>
    <w:rsid w:val="006C037A"/>
    <w:rsid w:val="006C16AC"/>
    <w:rsid w:val="006C25F1"/>
    <w:rsid w:val="006C3683"/>
    <w:rsid w:val="006C6F00"/>
    <w:rsid w:val="006C75CE"/>
    <w:rsid w:val="006C766C"/>
    <w:rsid w:val="006D1298"/>
    <w:rsid w:val="006D44CB"/>
    <w:rsid w:val="006E5604"/>
    <w:rsid w:val="006E667E"/>
    <w:rsid w:val="006F0C55"/>
    <w:rsid w:val="006F0D93"/>
    <w:rsid w:val="006F25DB"/>
    <w:rsid w:val="006F3322"/>
    <w:rsid w:val="006F378E"/>
    <w:rsid w:val="006F43C0"/>
    <w:rsid w:val="006F51E2"/>
    <w:rsid w:val="006F703A"/>
    <w:rsid w:val="00703A7E"/>
    <w:rsid w:val="00705C3B"/>
    <w:rsid w:val="007060D7"/>
    <w:rsid w:val="00710822"/>
    <w:rsid w:val="007119BA"/>
    <w:rsid w:val="00712FEC"/>
    <w:rsid w:val="00713DA3"/>
    <w:rsid w:val="00714EC5"/>
    <w:rsid w:val="00716323"/>
    <w:rsid w:val="007172DD"/>
    <w:rsid w:val="00717D62"/>
    <w:rsid w:val="007212BE"/>
    <w:rsid w:val="00723AC9"/>
    <w:rsid w:val="0072592E"/>
    <w:rsid w:val="00731827"/>
    <w:rsid w:val="007372B7"/>
    <w:rsid w:val="00737EB5"/>
    <w:rsid w:val="00740795"/>
    <w:rsid w:val="00741CF9"/>
    <w:rsid w:val="007424D1"/>
    <w:rsid w:val="007436D2"/>
    <w:rsid w:val="007442CD"/>
    <w:rsid w:val="0074649B"/>
    <w:rsid w:val="00747E1E"/>
    <w:rsid w:val="007504A7"/>
    <w:rsid w:val="00751D20"/>
    <w:rsid w:val="00753CD6"/>
    <w:rsid w:val="00753D19"/>
    <w:rsid w:val="00753EB3"/>
    <w:rsid w:val="00754EAD"/>
    <w:rsid w:val="00754F22"/>
    <w:rsid w:val="00755661"/>
    <w:rsid w:val="00757A9B"/>
    <w:rsid w:val="007614C3"/>
    <w:rsid w:val="007655F7"/>
    <w:rsid w:val="0077076F"/>
    <w:rsid w:val="00771C39"/>
    <w:rsid w:val="00772B59"/>
    <w:rsid w:val="00774CA5"/>
    <w:rsid w:val="00775EAE"/>
    <w:rsid w:val="007767B2"/>
    <w:rsid w:val="00777F49"/>
    <w:rsid w:val="007813A8"/>
    <w:rsid w:val="007848E2"/>
    <w:rsid w:val="00785095"/>
    <w:rsid w:val="00791D14"/>
    <w:rsid w:val="00793234"/>
    <w:rsid w:val="00794474"/>
    <w:rsid w:val="007959CC"/>
    <w:rsid w:val="00796E49"/>
    <w:rsid w:val="007974DD"/>
    <w:rsid w:val="007A1112"/>
    <w:rsid w:val="007A132A"/>
    <w:rsid w:val="007A1379"/>
    <w:rsid w:val="007A3FF2"/>
    <w:rsid w:val="007A7465"/>
    <w:rsid w:val="007B0FFD"/>
    <w:rsid w:val="007B225E"/>
    <w:rsid w:val="007B392A"/>
    <w:rsid w:val="007B3FDF"/>
    <w:rsid w:val="007B67A6"/>
    <w:rsid w:val="007C0A61"/>
    <w:rsid w:val="007C5836"/>
    <w:rsid w:val="007D3E2E"/>
    <w:rsid w:val="007D401F"/>
    <w:rsid w:val="007D4AB8"/>
    <w:rsid w:val="007D5E09"/>
    <w:rsid w:val="007D6A91"/>
    <w:rsid w:val="007D71A9"/>
    <w:rsid w:val="007E0A3F"/>
    <w:rsid w:val="007E5D13"/>
    <w:rsid w:val="007E644E"/>
    <w:rsid w:val="007E6EFE"/>
    <w:rsid w:val="007E71D3"/>
    <w:rsid w:val="007F0E64"/>
    <w:rsid w:val="007F6686"/>
    <w:rsid w:val="0080079E"/>
    <w:rsid w:val="00803C83"/>
    <w:rsid w:val="00804B6F"/>
    <w:rsid w:val="00805141"/>
    <w:rsid w:val="008075A7"/>
    <w:rsid w:val="0081210C"/>
    <w:rsid w:val="008125F7"/>
    <w:rsid w:val="00812BA4"/>
    <w:rsid w:val="00815BC8"/>
    <w:rsid w:val="0081628F"/>
    <w:rsid w:val="0081645B"/>
    <w:rsid w:val="00820EE5"/>
    <w:rsid w:val="00821B9A"/>
    <w:rsid w:val="008250DB"/>
    <w:rsid w:val="00827154"/>
    <w:rsid w:val="008326A0"/>
    <w:rsid w:val="00837C88"/>
    <w:rsid w:val="00837DA1"/>
    <w:rsid w:val="008400B0"/>
    <w:rsid w:val="00843E8D"/>
    <w:rsid w:val="00845FE1"/>
    <w:rsid w:val="00850FB7"/>
    <w:rsid w:val="00853BF9"/>
    <w:rsid w:val="00853D81"/>
    <w:rsid w:val="0085416B"/>
    <w:rsid w:val="00854694"/>
    <w:rsid w:val="0085677F"/>
    <w:rsid w:val="00862766"/>
    <w:rsid w:val="00862798"/>
    <w:rsid w:val="0086637D"/>
    <w:rsid w:val="008724DB"/>
    <w:rsid w:val="008775F6"/>
    <w:rsid w:val="0088046E"/>
    <w:rsid w:val="00880E83"/>
    <w:rsid w:val="008818F3"/>
    <w:rsid w:val="00883AAE"/>
    <w:rsid w:val="00883C01"/>
    <w:rsid w:val="008843DB"/>
    <w:rsid w:val="008872B8"/>
    <w:rsid w:val="00893502"/>
    <w:rsid w:val="00895060"/>
    <w:rsid w:val="00897270"/>
    <w:rsid w:val="008A4221"/>
    <w:rsid w:val="008A5BBF"/>
    <w:rsid w:val="008A5BEB"/>
    <w:rsid w:val="008A6A93"/>
    <w:rsid w:val="008B0841"/>
    <w:rsid w:val="008B236C"/>
    <w:rsid w:val="008B4302"/>
    <w:rsid w:val="008C1FFE"/>
    <w:rsid w:val="008C2162"/>
    <w:rsid w:val="008C2AF4"/>
    <w:rsid w:val="008C5408"/>
    <w:rsid w:val="008C7468"/>
    <w:rsid w:val="008D1326"/>
    <w:rsid w:val="008D1FA3"/>
    <w:rsid w:val="008D46AA"/>
    <w:rsid w:val="008D51DE"/>
    <w:rsid w:val="008D7387"/>
    <w:rsid w:val="008E5594"/>
    <w:rsid w:val="008E677C"/>
    <w:rsid w:val="008E6A63"/>
    <w:rsid w:val="008E7797"/>
    <w:rsid w:val="008E797D"/>
    <w:rsid w:val="008F1CC4"/>
    <w:rsid w:val="008F32C5"/>
    <w:rsid w:val="008F41B4"/>
    <w:rsid w:val="009019E9"/>
    <w:rsid w:val="00906424"/>
    <w:rsid w:val="00907718"/>
    <w:rsid w:val="0091051E"/>
    <w:rsid w:val="00910D8F"/>
    <w:rsid w:val="0091545E"/>
    <w:rsid w:val="00917021"/>
    <w:rsid w:val="0092046B"/>
    <w:rsid w:val="009205FD"/>
    <w:rsid w:val="0092412F"/>
    <w:rsid w:val="0092655F"/>
    <w:rsid w:val="00926729"/>
    <w:rsid w:val="00930CFD"/>
    <w:rsid w:val="00934EFC"/>
    <w:rsid w:val="00937201"/>
    <w:rsid w:val="009375FE"/>
    <w:rsid w:val="00937963"/>
    <w:rsid w:val="00937A4F"/>
    <w:rsid w:val="00943554"/>
    <w:rsid w:val="00943D0C"/>
    <w:rsid w:val="009442DD"/>
    <w:rsid w:val="009465D1"/>
    <w:rsid w:val="009542E3"/>
    <w:rsid w:val="00956761"/>
    <w:rsid w:val="00957271"/>
    <w:rsid w:val="0096094A"/>
    <w:rsid w:val="00961C2B"/>
    <w:rsid w:val="00965DA3"/>
    <w:rsid w:val="00966143"/>
    <w:rsid w:val="00966297"/>
    <w:rsid w:val="0096790E"/>
    <w:rsid w:val="009702F8"/>
    <w:rsid w:val="009716C9"/>
    <w:rsid w:val="00974AA2"/>
    <w:rsid w:val="00975793"/>
    <w:rsid w:val="00983938"/>
    <w:rsid w:val="0098561C"/>
    <w:rsid w:val="0099326B"/>
    <w:rsid w:val="009945E8"/>
    <w:rsid w:val="0099500D"/>
    <w:rsid w:val="009961FE"/>
    <w:rsid w:val="00997859"/>
    <w:rsid w:val="009A01D7"/>
    <w:rsid w:val="009A47F9"/>
    <w:rsid w:val="009A67BA"/>
    <w:rsid w:val="009B1A17"/>
    <w:rsid w:val="009C0094"/>
    <w:rsid w:val="009C042F"/>
    <w:rsid w:val="009C0CC8"/>
    <w:rsid w:val="009C0FE9"/>
    <w:rsid w:val="009C2612"/>
    <w:rsid w:val="009C3376"/>
    <w:rsid w:val="009C58EE"/>
    <w:rsid w:val="009C5CF5"/>
    <w:rsid w:val="009C63F2"/>
    <w:rsid w:val="009D0311"/>
    <w:rsid w:val="009D38C0"/>
    <w:rsid w:val="009D3CBA"/>
    <w:rsid w:val="009D43E3"/>
    <w:rsid w:val="009D5107"/>
    <w:rsid w:val="009D79EA"/>
    <w:rsid w:val="009E2FAE"/>
    <w:rsid w:val="009E3D01"/>
    <w:rsid w:val="009F6271"/>
    <w:rsid w:val="009F72DB"/>
    <w:rsid w:val="009F7880"/>
    <w:rsid w:val="009F7F80"/>
    <w:rsid w:val="00A02CCC"/>
    <w:rsid w:val="00A03905"/>
    <w:rsid w:val="00A063D5"/>
    <w:rsid w:val="00A11FA4"/>
    <w:rsid w:val="00A13021"/>
    <w:rsid w:val="00A1546D"/>
    <w:rsid w:val="00A1595F"/>
    <w:rsid w:val="00A208AD"/>
    <w:rsid w:val="00A22156"/>
    <w:rsid w:val="00A24490"/>
    <w:rsid w:val="00A2481D"/>
    <w:rsid w:val="00A26278"/>
    <w:rsid w:val="00A26C1A"/>
    <w:rsid w:val="00A26E72"/>
    <w:rsid w:val="00A303C4"/>
    <w:rsid w:val="00A31D79"/>
    <w:rsid w:val="00A369E0"/>
    <w:rsid w:val="00A36D72"/>
    <w:rsid w:val="00A37401"/>
    <w:rsid w:val="00A41033"/>
    <w:rsid w:val="00A42B95"/>
    <w:rsid w:val="00A44B01"/>
    <w:rsid w:val="00A471BF"/>
    <w:rsid w:val="00A5161D"/>
    <w:rsid w:val="00A53578"/>
    <w:rsid w:val="00A55378"/>
    <w:rsid w:val="00A60B87"/>
    <w:rsid w:val="00A60BF5"/>
    <w:rsid w:val="00A61591"/>
    <w:rsid w:val="00A61E75"/>
    <w:rsid w:val="00A632B8"/>
    <w:rsid w:val="00A64D0D"/>
    <w:rsid w:val="00A671B0"/>
    <w:rsid w:val="00A70671"/>
    <w:rsid w:val="00A70D64"/>
    <w:rsid w:val="00A72F5C"/>
    <w:rsid w:val="00A7550E"/>
    <w:rsid w:val="00A75F1B"/>
    <w:rsid w:val="00A76469"/>
    <w:rsid w:val="00A8361B"/>
    <w:rsid w:val="00A83882"/>
    <w:rsid w:val="00A848F4"/>
    <w:rsid w:val="00A852B3"/>
    <w:rsid w:val="00A85E38"/>
    <w:rsid w:val="00A87E0F"/>
    <w:rsid w:val="00A908F8"/>
    <w:rsid w:val="00A91CCC"/>
    <w:rsid w:val="00A91F30"/>
    <w:rsid w:val="00A938FD"/>
    <w:rsid w:val="00A95457"/>
    <w:rsid w:val="00A97FB1"/>
    <w:rsid w:val="00AA1635"/>
    <w:rsid w:val="00AA19C8"/>
    <w:rsid w:val="00AA52A6"/>
    <w:rsid w:val="00AA5B05"/>
    <w:rsid w:val="00AB2C89"/>
    <w:rsid w:val="00AB342E"/>
    <w:rsid w:val="00AB3E8E"/>
    <w:rsid w:val="00AB52CF"/>
    <w:rsid w:val="00AB684D"/>
    <w:rsid w:val="00AC0F46"/>
    <w:rsid w:val="00AC540B"/>
    <w:rsid w:val="00AC5B19"/>
    <w:rsid w:val="00AC626D"/>
    <w:rsid w:val="00AC74F3"/>
    <w:rsid w:val="00AD38DD"/>
    <w:rsid w:val="00AD6388"/>
    <w:rsid w:val="00AD6554"/>
    <w:rsid w:val="00AE046B"/>
    <w:rsid w:val="00AE4B12"/>
    <w:rsid w:val="00AE59CC"/>
    <w:rsid w:val="00AE6295"/>
    <w:rsid w:val="00AE69A7"/>
    <w:rsid w:val="00AE6DBB"/>
    <w:rsid w:val="00AF0D5E"/>
    <w:rsid w:val="00AF2E67"/>
    <w:rsid w:val="00AF38E4"/>
    <w:rsid w:val="00AF672E"/>
    <w:rsid w:val="00B02212"/>
    <w:rsid w:val="00B05F6D"/>
    <w:rsid w:val="00B06CA1"/>
    <w:rsid w:val="00B0765F"/>
    <w:rsid w:val="00B166AB"/>
    <w:rsid w:val="00B172DC"/>
    <w:rsid w:val="00B17B55"/>
    <w:rsid w:val="00B20413"/>
    <w:rsid w:val="00B21986"/>
    <w:rsid w:val="00B21C31"/>
    <w:rsid w:val="00B24B97"/>
    <w:rsid w:val="00B3138E"/>
    <w:rsid w:val="00B34520"/>
    <w:rsid w:val="00B427DB"/>
    <w:rsid w:val="00B4526D"/>
    <w:rsid w:val="00B453E3"/>
    <w:rsid w:val="00B459E9"/>
    <w:rsid w:val="00B45CE9"/>
    <w:rsid w:val="00B46498"/>
    <w:rsid w:val="00B51874"/>
    <w:rsid w:val="00B542F1"/>
    <w:rsid w:val="00B54D42"/>
    <w:rsid w:val="00B55E4F"/>
    <w:rsid w:val="00B6133C"/>
    <w:rsid w:val="00B632D6"/>
    <w:rsid w:val="00B64241"/>
    <w:rsid w:val="00B71E34"/>
    <w:rsid w:val="00B73A45"/>
    <w:rsid w:val="00B75821"/>
    <w:rsid w:val="00B77445"/>
    <w:rsid w:val="00B77FCD"/>
    <w:rsid w:val="00B839B5"/>
    <w:rsid w:val="00B85E34"/>
    <w:rsid w:val="00B86B68"/>
    <w:rsid w:val="00B900AB"/>
    <w:rsid w:val="00B902F1"/>
    <w:rsid w:val="00B93211"/>
    <w:rsid w:val="00B93FC7"/>
    <w:rsid w:val="00B9482E"/>
    <w:rsid w:val="00B9549E"/>
    <w:rsid w:val="00B9555F"/>
    <w:rsid w:val="00B97917"/>
    <w:rsid w:val="00BA0055"/>
    <w:rsid w:val="00BA21EB"/>
    <w:rsid w:val="00BA2367"/>
    <w:rsid w:val="00BA3486"/>
    <w:rsid w:val="00BA3946"/>
    <w:rsid w:val="00BA6590"/>
    <w:rsid w:val="00BA7F05"/>
    <w:rsid w:val="00BB1251"/>
    <w:rsid w:val="00BB578F"/>
    <w:rsid w:val="00BB5C62"/>
    <w:rsid w:val="00BB5E51"/>
    <w:rsid w:val="00BB60F3"/>
    <w:rsid w:val="00BB72A0"/>
    <w:rsid w:val="00BC0759"/>
    <w:rsid w:val="00BC298B"/>
    <w:rsid w:val="00BC325E"/>
    <w:rsid w:val="00BC4334"/>
    <w:rsid w:val="00BC6372"/>
    <w:rsid w:val="00BD0012"/>
    <w:rsid w:val="00BD143F"/>
    <w:rsid w:val="00BD1994"/>
    <w:rsid w:val="00BD3483"/>
    <w:rsid w:val="00BD4734"/>
    <w:rsid w:val="00BD69DC"/>
    <w:rsid w:val="00BD7CE4"/>
    <w:rsid w:val="00BE23C0"/>
    <w:rsid w:val="00BE524D"/>
    <w:rsid w:val="00BE53BD"/>
    <w:rsid w:val="00BF454D"/>
    <w:rsid w:val="00BF4A0A"/>
    <w:rsid w:val="00BF6B96"/>
    <w:rsid w:val="00BF7895"/>
    <w:rsid w:val="00C01B1A"/>
    <w:rsid w:val="00C0253B"/>
    <w:rsid w:val="00C02CB0"/>
    <w:rsid w:val="00C035B1"/>
    <w:rsid w:val="00C03A63"/>
    <w:rsid w:val="00C03B8E"/>
    <w:rsid w:val="00C04111"/>
    <w:rsid w:val="00C0629B"/>
    <w:rsid w:val="00C07C78"/>
    <w:rsid w:val="00C110CF"/>
    <w:rsid w:val="00C11B37"/>
    <w:rsid w:val="00C14762"/>
    <w:rsid w:val="00C1739B"/>
    <w:rsid w:val="00C2187B"/>
    <w:rsid w:val="00C23226"/>
    <w:rsid w:val="00C240DB"/>
    <w:rsid w:val="00C2430C"/>
    <w:rsid w:val="00C24413"/>
    <w:rsid w:val="00C26D47"/>
    <w:rsid w:val="00C33295"/>
    <w:rsid w:val="00C3446E"/>
    <w:rsid w:val="00C369EC"/>
    <w:rsid w:val="00C378D8"/>
    <w:rsid w:val="00C4059E"/>
    <w:rsid w:val="00C40F0F"/>
    <w:rsid w:val="00C4226A"/>
    <w:rsid w:val="00C472EA"/>
    <w:rsid w:val="00C478DA"/>
    <w:rsid w:val="00C51D5A"/>
    <w:rsid w:val="00C521E0"/>
    <w:rsid w:val="00C5242C"/>
    <w:rsid w:val="00C52552"/>
    <w:rsid w:val="00C5586D"/>
    <w:rsid w:val="00C5707B"/>
    <w:rsid w:val="00C57390"/>
    <w:rsid w:val="00C6028E"/>
    <w:rsid w:val="00C611B1"/>
    <w:rsid w:val="00C63786"/>
    <w:rsid w:val="00C72A29"/>
    <w:rsid w:val="00C76F1D"/>
    <w:rsid w:val="00C7792A"/>
    <w:rsid w:val="00C8099C"/>
    <w:rsid w:val="00C81ECD"/>
    <w:rsid w:val="00C853C7"/>
    <w:rsid w:val="00C86963"/>
    <w:rsid w:val="00C90233"/>
    <w:rsid w:val="00C91F10"/>
    <w:rsid w:val="00C93095"/>
    <w:rsid w:val="00C932F7"/>
    <w:rsid w:val="00C97244"/>
    <w:rsid w:val="00C97964"/>
    <w:rsid w:val="00C97F81"/>
    <w:rsid w:val="00CA3A9F"/>
    <w:rsid w:val="00CA5211"/>
    <w:rsid w:val="00CA6C93"/>
    <w:rsid w:val="00CA76A0"/>
    <w:rsid w:val="00CA7F6B"/>
    <w:rsid w:val="00CB42FE"/>
    <w:rsid w:val="00CB5A66"/>
    <w:rsid w:val="00CB5E1A"/>
    <w:rsid w:val="00CC09B6"/>
    <w:rsid w:val="00CC1508"/>
    <w:rsid w:val="00CC465B"/>
    <w:rsid w:val="00CC4D25"/>
    <w:rsid w:val="00CC66CD"/>
    <w:rsid w:val="00CC72A6"/>
    <w:rsid w:val="00CC76C3"/>
    <w:rsid w:val="00CD0CE7"/>
    <w:rsid w:val="00CD4F17"/>
    <w:rsid w:val="00CD6D52"/>
    <w:rsid w:val="00CD6D77"/>
    <w:rsid w:val="00CD742A"/>
    <w:rsid w:val="00CE16A9"/>
    <w:rsid w:val="00CE6846"/>
    <w:rsid w:val="00CE69E3"/>
    <w:rsid w:val="00CE6EC1"/>
    <w:rsid w:val="00CE7B6B"/>
    <w:rsid w:val="00CF1513"/>
    <w:rsid w:val="00CF2032"/>
    <w:rsid w:val="00CF3761"/>
    <w:rsid w:val="00CF5B06"/>
    <w:rsid w:val="00CF6589"/>
    <w:rsid w:val="00CF7DB9"/>
    <w:rsid w:val="00D02806"/>
    <w:rsid w:val="00D02F73"/>
    <w:rsid w:val="00D0395A"/>
    <w:rsid w:val="00D03B84"/>
    <w:rsid w:val="00D0695A"/>
    <w:rsid w:val="00D07571"/>
    <w:rsid w:val="00D11D36"/>
    <w:rsid w:val="00D148A0"/>
    <w:rsid w:val="00D1706F"/>
    <w:rsid w:val="00D21EB6"/>
    <w:rsid w:val="00D2295F"/>
    <w:rsid w:val="00D23A90"/>
    <w:rsid w:val="00D23AE5"/>
    <w:rsid w:val="00D30740"/>
    <w:rsid w:val="00D3226C"/>
    <w:rsid w:val="00D323CA"/>
    <w:rsid w:val="00D33CFA"/>
    <w:rsid w:val="00D33F18"/>
    <w:rsid w:val="00D33FB7"/>
    <w:rsid w:val="00D40320"/>
    <w:rsid w:val="00D41A3D"/>
    <w:rsid w:val="00D41CA8"/>
    <w:rsid w:val="00D4271D"/>
    <w:rsid w:val="00D42A68"/>
    <w:rsid w:val="00D44060"/>
    <w:rsid w:val="00D45A96"/>
    <w:rsid w:val="00D51793"/>
    <w:rsid w:val="00D5321B"/>
    <w:rsid w:val="00D544C4"/>
    <w:rsid w:val="00D5613E"/>
    <w:rsid w:val="00D608ED"/>
    <w:rsid w:val="00D60E00"/>
    <w:rsid w:val="00D63A79"/>
    <w:rsid w:val="00D714D0"/>
    <w:rsid w:val="00D732B7"/>
    <w:rsid w:val="00D73B11"/>
    <w:rsid w:val="00D750F7"/>
    <w:rsid w:val="00D81040"/>
    <w:rsid w:val="00D82108"/>
    <w:rsid w:val="00D8301D"/>
    <w:rsid w:val="00D845CF"/>
    <w:rsid w:val="00D90D8D"/>
    <w:rsid w:val="00D964A9"/>
    <w:rsid w:val="00D97D77"/>
    <w:rsid w:val="00DA1CE3"/>
    <w:rsid w:val="00DA1DD8"/>
    <w:rsid w:val="00DA2DC1"/>
    <w:rsid w:val="00DA6990"/>
    <w:rsid w:val="00DA784E"/>
    <w:rsid w:val="00DB186E"/>
    <w:rsid w:val="00DB255F"/>
    <w:rsid w:val="00DB2C7E"/>
    <w:rsid w:val="00DB3A46"/>
    <w:rsid w:val="00DB42B3"/>
    <w:rsid w:val="00DC2F13"/>
    <w:rsid w:val="00DC3EB7"/>
    <w:rsid w:val="00DC5766"/>
    <w:rsid w:val="00DC58E9"/>
    <w:rsid w:val="00DC5D51"/>
    <w:rsid w:val="00DD1B4B"/>
    <w:rsid w:val="00DD2E8F"/>
    <w:rsid w:val="00DD365F"/>
    <w:rsid w:val="00DD38CA"/>
    <w:rsid w:val="00DD6D48"/>
    <w:rsid w:val="00DE003C"/>
    <w:rsid w:val="00DE1ACE"/>
    <w:rsid w:val="00DE3EB5"/>
    <w:rsid w:val="00DE6434"/>
    <w:rsid w:val="00DE6D16"/>
    <w:rsid w:val="00DF044B"/>
    <w:rsid w:val="00E026CB"/>
    <w:rsid w:val="00E03D94"/>
    <w:rsid w:val="00E06EAB"/>
    <w:rsid w:val="00E10873"/>
    <w:rsid w:val="00E108F0"/>
    <w:rsid w:val="00E10C64"/>
    <w:rsid w:val="00E14465"/>
    <w:rsid w:val="00E14AD6"/>
    <w:rsid w:val="00E14CC7"/>
    <w:rsid w:val="00E16561"/>
    <w:rsid w:val="00E20E5F"/>
    <w:rsid w:val="00E241A5"/>
    <w:rsid w:val="00E257DE"/>
    <w:rsid w:val="00E263A2"/>
    <w:rsid w:val="00E30875"/>
    <w:rsid w:val="00E33434"/>
    <w:rsid w:val="00E33FC4"/>
    <w:rsid w:val="00E40F01"/>
    <w:rsid w:val="00E42E3E"/>
    <w:rsid w:val="00E45B7E"/>
    <w:rsid w:val="00E61A3D"/>
    <w:rsid w:val="00E61D8C"/>
    <w:rsid w:val="00E62D72"/>
    <w:rsid w:val="00E63F6E"/>
    <w:rsid w:val="00E67721"/>
    <w:rsid w:val="00E71F97"/>
    <w:rsid w:val="00E8097D"/>
    <w:rsid w:val="00E81321"/>
    <w:rsid w:val="00E81523"/>
    <w:rsid w:val="00E81CF4"/>
    <w:rsid w:val="00E8574D"/>
    <w:rsid w:val="00E87295"/>
    <w:rsid w:val="00E87885"/>
    <w:rsid w:val="00E878DB"/>
    <w:rsid w:val="00E90612"/>
    <w:rsid w:val="00E90B88"/>
    <w:rsid w:val="00E93C71"/>
    <w:rsid w:val="00EA35B3"/>
    <w:rsid w:val="00EA4C1C"/>
    <w:rsid w:val="00EA575C"/>
    <w:rsid w:val="00EA6406"/>
    <w:rsid w:val="00EB0F06"/>
    <w:rsid w:val="00EB0F27"/>
    <w:rsid w:val="00EB503A"/>
    <w:rsid w:val="00EB6925"/>
    <w:rsid w:val="00EC49FE"/>
    <w:rsid w:val="00ED018E"/>
    <w:rsid w:val="00ED3FF3"/>
    <w:rsid w:val="00ED5D2F"/>
    <w:rsid w:val="00ED7224"/>
    <w:rsid w:val="00EE1B25"/>
    <w:rsid w:val="00EE313D"/>
    <w:rsid w:val="00EE6668"/>
    <w:rsid w:val="00EE7078"/>
    <w:rsid w:val="00EE7B54"/>
    <w:rsid w:val="00EF1256"/>
    <w:rsid w:val="00EF2DDF"/>
    <w:rsid w:val="00EF5DEC"/>
    <w:rsid w:val="00F00B49"/>
    <w:rsid w:val="00F02AE4"/>
    <w:rsid w:val="00F0489D"/>
    <w:rsid w:val="00F0578A"/>
    <w:rsid w:val="00F05B05"/>
    <w:rsid w:val="00F0767C"/>
    <w:rsid w:val="00F14680"/>
    <w:rsid w:val="00F1752E"/>
    <w:rsid w:val="00F21010"/>
    <w:rsid w:val="00F22593"/>
    <w:rsid w:val="00F22651"/>
    <w:rsid w:val="00F22A9C"/>
    <w:rsid w:val="00F23129"/>
    <w:rsid w:val="00F2634F"/>
    <w:rsid w:val="00F31917"/>
    <w:rsid w:val="00F33121"/>
    <w:rsid w:val="00F37590"/>
    <w:rsid w:val="00F41F6F"/>
    <w:rsid w:val="00F42D54"/>
    <w:rsid w:val="00F43788"/>
    <w:rsid w:val="00F5160E"/>
    <w:rsid w:val="00F55CA3"/>
    <w:rsid w:val="00F56EAB"/>
    <w:rsid w:val="00F6002A"/>
    <w:rsid w:val="00F603E9"/>
    <w:rsid w:val="00F61B95"/>
    <w:rsid w:val="00F633CC"/>
    <w:rsid w:val="00F6478B"/>
    <w:rsid w:val="00F7051C"/>
    <w:rsid w:val="00F70877"/>
    <w:rsid w:val="00F715A5"/>
    <w:rsid w:val="00F739A5"/>
    <w:rsid w:val="00F73AD5"/>
    <w:rsid w:val="00F73F95"/>
    <w:rsid w:val="00F80150"/>
    <w:rsid w:val="00F8406A"/>
    <w:rsid w:val="00F84690"/>
    <w:rsid w:val="00F907A1"/>
    <w:rsid w:val="00F9200C"/>
    <w:rsid w:val="00F9553A"/>
    <w:rsid w:val="00F97139"/>
    <w:rsid w:val="00FA50A6"/>
    <w:rsid w:val="00FA7684"/>
    <w:rsid w:val="00FA7732"/>
    <w:rsid w:val="00FA7C58"/>
    <w:rsid w:val="00FB0C7E"/>
    <w:rsid w:val="00FB339F"/>
    <w:rsid w:val="00FB34BE"/>
    <w:rsid w:val="00FB6153"/>
    <w:rsid w:val="00FB63A2"/>
    <w:rsid w:val="00FC1D24"/>
    <w:rsid w:val="00FC2C6C"/>
    <w:rsid w:val="00FC4CB7"/>
    <w:rsid w:val="00FC55B7"/>
    <w:rsid w:val="00FC601E"/>
    <w:rsid w:val="00FC73DC"/>
    <w:rsid w:val="00FD094C"/>
    <w:rsid w:val="00FD19B2"/>
    <w:rsid w:val="00FE422B"/>
    <w:rsid w:val="00FE5F0A"/>
    <w:rsid w:val="00FF0FA4"/>
    <w:rsid w:val="00FF62DE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0209"/>
    <o:shapelayout v:ext="edit">
      <o:idmap v:ext="edit" data="1"/>
    </o:shapelayout>
  </w:shapeDefaults>
  <w:decimalSymbol w:val=","/>
  <w:listSeparator w:val=";"/>
  <w15:docId w15:val="{EAC923E0-C7A5-453A-962D-7C0A18D0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3C4"/>
  </w:style>
  <w:style w:type="paragraph" w:styleId="Nagwek1">
    <w:name w:val="heading 1"/>
    <w:basedOn w:val="Normalny"/>
    <w:next w:val="Normalny"/>
    <w:link w:val="Nagwek1Znak"/>
    <w:uiPriority w:val="9"/>
    <w:qFormat/>
    <w:rsid w:val="00A1302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13021"/>
    <w:pPr>
      <w:keepNext/>
      <w:spacing w:after="0" w:line="240" w:lineRule="auto"/>
      <w:ind w:left="6372"/>
      <w:outlineLvl w:val="1"/>
    </w:pPr>
    <w:rPr>
      <w:rFonts w:ascii="Georgia" w:eastAsia="Times New Roman" w:hAnsi="Georgia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13021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Georgia" w:eastAsia="Times New Roman" w:hAnsi="Georgia" w:cs="Arial"/>
      <w:b/>
      <w:bCs/>
      <w:color w:val="00000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1302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1302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13021"/>
    <w:pPr>
      <w:keepNext/>
      <w:overflowPunct w:val="0"/>
      <w:autoSpaceDE w:val="0"/>
      <w:autoSpaceDN w:val="0"/>
      <w:adjustRightInd w:val="0"/>
      <w:spacing w:after="0" w:line="240" w:lineRule="auto"/>
      <w:ind w:left="7088" w:hanging="6380"/>
      <w:jc w:val="center"/>
      <w:outlineLvl w:val="8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30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13021"/>
    <w:rPr>
      <w:rFonts w:ascii="Georgia" w:eastAsia="Times New Roman" w:hAnsi="Georgia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3021"/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130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302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13021"/>
    <w:rPr>
      <w:rFonts w:ascii="Arial" w:eastAsia="Times New Roman" w:hAnsi="Arial" w:cs="Times New Roman"/>
      <w:b/>
      <w:szCs w:val="20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13021"/>
  </w:style>
  <w:style w:type="numbering" w:customStyle="1" w:styleId="Bezlisty11">
    <w:name w:val="Bez listy11"/>
    <w:next w:val="Bezlisty"/>
    <w:uiPriority w:val="99"/>
    <w:semiHidden/>
    <w:unhideWhenUsed/>
    <w:rsid w:val="00A13021"/>
  </w:style>
  <w:style w:type="paragraph" w:styleId="Stopka">
    <w:name w:val="footer"/>
    <w:basedOn w:val="Normalny"/>
    <w:link w:val="StopkaZnak"/>
    <w:rsid w:val="00A13021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A130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13021"/>
    <w:pPr>
      <w:spacing w:before="60" w:after="60" w:line="4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30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rsid w:val="00A13021"/>
  </w:style>
  <w:style w:type="character" w:styleId="Hipercze">
    <w:name w:val="Hyperlink"/>
    <w:uiPriority w:val="99"/>
    <w:rsid w:val="00A13021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A13021"/>
    <w:pPr>
      <w:framePr w:w="8397" w:h="1620" w:hSpace="141" w:wrap="auto" w:vAnchor="text" w:hAnchor="page" w:x="1761" w:y="203"/>
      <w:pBdr>
        <w:top w:val="single" w:sz="36" w:space="1" w:color="auto" w:shadow="1"/>
        <w:left w:val="single" w:sz="36" w:space="1" w:color="auto" w:shadow="1"/>
        <w:bottom w:val="single" w:sz="36" w:space="1" w:color="auto" w:shadow="1"/>
        <w:right w:val="single" w:sz="36" w:space="1" w:color="auto" w:shadow="1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20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0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30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13021"/>
    <w:pPr>
      <w:autoSpaceDE w:val="0"/>
      <w:autoSpaceDN w:val="0"/>
      <w:adjustRightInd w:val="0"/>
      <w:spacing w:after="0" w:line="240" w:lineRule="auto"/>
      <w:ind w:left="5400"/>
      <w:jc w:val="center"/>
    </w:pPr>
    <w:rPr>
      <w:rFonts w:ascii="Georgia" w:eastAsia="Times New Roman" w:hAnsi="Georgia" w:cs="Arial"/>
      <w:color w:val="000000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3021"/>
    <w:rPr>
      <w:rFonts w:ascii="Georgia" w:eastAsia="Times New Roman" w:hAnsi="Georgia" w:cs="Arial"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13021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302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3021"/>
    <w:pPr>
      <w:autoSpaceDE w:val="0"/>
      <w:autoSpaceDN w:val="0"/>
      <w:adjustRightInd w:val="0"/>
      <w:spacing w:after="0" w:line="360" w:lineRule="auto"/>
      <w:jc w:val="center"/>
    </w:pPr>
    <w:rPr>
      <w:rFonts w:ascii="Georgia" w:eastAsia="Times New Roman" w:hAnsi="Georgia" w:cs="Arial"/>
      <w:b/>
      <w:color w:val="00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3021"/>
    <w:rPr>
      <w:rFonts w:ascii="Georgia" w:eastAsia="Times New Roman" w:hAnsi="Georgia" w:cs="Arial"/>
      <w:b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13021"/>
    <w:pPr>
      <w:numPr>
        <w:ilvl w:val="12"/>
      </w:numPr>
      <w:overflowPunct w:val="0"/>
      <w:autoSpaceDE w:val="0"/>
      <w:autoSpaceDN w:val="0"/>
      <w:adjustRightInd w:val="0"/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3021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13021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1">
    <w:name w:val="Styl1"/>
    <w:basedOn w:val="Normalny"/>
    <w:autoRedefine/>
    <w:rsid w:val="00A13021"/>
    <w:pPr>
      <w:tabs>
        <w:tab w:val="left" w:pos="993"/>
      </w:tabs>
      <w:autoSpaceDN w:val="0"/>
      <w:spacing w:after="0" w:line="360" w:lineRule="auto"/>
      <w:ind w:left="360" w:right="-508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A13021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ust">
    <w:name w:val="ust"/>
    <w:rsid w:val="00A1302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1302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21">
    <w:name w:val="Lista 21"/>
    <w:basedOn w:val="Normalny"/>
    <w:rsid w:val="00A13021"/>
    <w:pPr>
      <w:suppressAutoHyphens/>
      <w:overflowPunct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rsid w:val="00A13021"/>
    <w:pPr>
      <w:tabs>
        <w:tab w:val="left" w:pos="1077"/>
      </w:tabs>
      <w:suppressAutoHyphens/>
      <w:spacing w:before="120" w:after="0" w:line="360" w:lineRule="auto"/>
      <w:ind w:left="357"/>
      <w:jc w:val="both"/>
    </w:pPr>
    <w:rPr>
      <w:rFonts w:ascii="Times New Roman" w:eastAsia="Times New Roman" w:hAnsi="Times New Roman" w:cs="Times"/>
      <w:color w:val="000000"/>
      <w:sz w:val="24"/>
      <w:szCs w:val="20"/>
      <w:lang w:eastAsia="ar-SA"/>
    </w:rPr>
  </w:style>
  <w:style w:type="paragraph" w:customStyle="1" w:styleId="tyt">
    <w:name w:val="tyt"/>
    <w:basedOn w:val="Normalny"/>
    <w:rsid w:val="00A1302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lit">
    <w:name w:val="lit"/>
    <w:rsid w:val="00A13021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5">
    <w:name w:val="CM85"/>
    <w:basedOn w:val="Normalny"/>
    <w:next w:val="Normalny"/>
    <w:rsid w:val="00A13021"/>
    <w:pPr>
      <w:widowControl w:val="0"/>
      <w:autoSpaceDE w:val="0"/>
      <w:autoSpaceDN w:val="0"/>
      <w:adjustRightInd w:val="0"/>
      <w:spacing w:after="68" w:line="24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CM7">
    <w:name w:val="CM7"/>
    <w:basedOn w:val="Normalny"/>
    <w:next w:val="Normalny"/>
    <w:rsid w:val="00A13021"/>
    <w:pPr>
      <w:widowControl w:val="0"/>
      <w:autoSpaceDE w:val="0"/>
      <w:autoSpaceDN w:val="0"/>
      <w:adjustRightInd w:val="0"/>
      <w:spacing w:after="0" w:line="278" w:lineRule="atLeast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StandardowyStandardowy-1">
    <w:name w:val="Standardowy.Standardowy-1"/>
    <w:rsid w:val="00A13021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13021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A13021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paragraph" w:customStyle="1" w:styleId="Default">
    <w:name w:val="Default"/>
    <w:rsid w:val="00A13021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character" w:customStyle="1" w:styleId="WW-Znakiprzypiswdolnych1">
    <w:name w:val="WW-Znaki przypisów dolnych1"/>
    <w:rsid w:val="00A13021"/>
    <w:rPr>
      <w:vertAlign w:val="superscript"/>
    </w:rPr>
  </w:style>
  <w:style w:type="paragraph" w:customStyle="1" w:styleId="WW-Lista2">
    <w:name w:val="WW-Lista 2"/>
    <w:basedOn w:val="Normalny"/>
    <w:rsid w:val="00A13021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M5">
    <w:name w:val="CM5"/>
    <w:basedOn w:val="Default"/>
    <w:next w:val="Default"/>
    <w:rsid w:val="00A13021"/>
    <w:pPr>
      <w:spacing w:line="403" w:lineRule="atLeast"/>
    </w:pPr>
    <w:rPr>
      <w:rFonts w:ascii="DFPKEP+TimesNewRoman" w:hAnsi="DFPKEP+TimesNewRoman" w:cs="DFPKEP+TimesNewRoman"/>
      <w:color w:val="auto"/>
    </w:rPr>
  </w:style>
  <w:style w:type="paragraph" w:styleId="Adreszwrotnynakopercie">
    <w:name w:val="envelope return"/>
    <w:basedOn w:val="Normalny"/>
    <w:rsid w:val="00A13021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02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02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13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02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0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0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021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302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1302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302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130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A130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Normalny"/>
    <w:rsid w:val="00A13021"/>
    <w:pPr>
      <w:suppressAutoHyphens/>
      <w:autoSpaceDN w:val="0"/>
      <w:spacing w:after="0" w:line="264" w:lineRule="auto"/>
      <w:jc w:val="both"/>
      <w:textAlignment w:val="baseline"/>
    </w:pPr>
    <w:rPr>
      <w:rFonts w:ascii="Cumberland AMT" w:eastAsia="Cumberland AMT" w:hAnsi="Cumberland AMT" w:cs="Cumberland AMT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13021"/>
    <w:pPr>
      <w:widowControl w:val="0"/>
      <w:suppressAutoHyphens/>
      <w:spacing w:after="0" w:line="240" w:lineRule="auto"/>
      <w:ind w:left="708"/>
      <w:textAlignment w:val="baseline"/>
    </w:pPr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02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0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13021"/>
    <w:rPr>
      <w:vertAlign w:val="superscript"/>
    </w:rPr>
  </w:style>
  <w:style w:type="numbering" w:customStyle="1" w:styleId="List13">
    <w:name w:val="List 13"/>
    <w:basedOn w:val="Bezlisty"/>
    <w:semiHidden/>
    <w:rsid w:val="00A13021"/>
    <w:pPr>
      <w:numPr>
        <w:numId w:val="2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21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A1302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A13021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A1302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1302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A13021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A13021"/>
    <w:pPr>
      <w:numPr>
        <w:ilvl w:val="1"/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A13021"/>
    <w:pPr>
      <w:numPr>
        <w:ilvl w:val="2"/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A13021"/>
    <w:pPr>
      <w:numPr>
        <w:ilvl w:val="3"/>
        <w:numId w:val="2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ormalnyWeb">
    <w:name w:val="Normal (Web)"/>
    <w:basedOn w:val="Normalny"/>
    <w:uiPriority w:val="99"/>
    <w:unhideWhenUsed/>
    <w:rsid w:val="00A1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13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EFE8-15CE-4A29-A32E-C62E6121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2290</Words>
  <Characters>13742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Nowakowska</dc:creator>
  <cp:lastModifiedBy>Bogdan Jarosz</cp:lastModifiedBy>
  <cp:revision>7</cp:revision>
  <cp:lastPrinted>2021-04-21T13:06:00Z</cp:lastPrinted>
  <dcterms:created xsi:type="dcterms:W3CDTF">2025-08-07T10:43:00Z</dcterms:created>
  <dcterms:modified xsi:type="dcterms:W3CDTF">2025-10-16T11:27:00Z</dcterms:modified>
</cp:coreProperties>
</file>